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5B1A00"/>
    <w:p w14:paraId="53E4A84E">
      <w:pPr>
        <w:spacing w:line="540" w:lineRule="exact"/>
        <w:jc w:val="center"/>
        <w:rPr>
          <w:rFonts w:hint="default" w:ascii="Times New Roman" w:hAnsi="Times New Roman" w:eastAsia="华文中宋" w:cs="Times New Roman"/>
          <w:b/>
          <w:kern w:val="0"/>
          <w:sz w:val="52"/>
          <w:szCs w:val="52"/>
        </w:rPr>
      </w:pPr>
    </w:p>
    <w:p w14:paraId="03C6041C">
      <w:pPr>
        <w:spacing w:line="540" w:lineRule="exact"/>
        <w:rPr>
          <w:rFonts w:hint="default" w:ascii="Times New Roman" w:hAnsi="Times New Roman" w:eastAsia="华文中宋" w:cs="Times New Roman"/>
          <w:b/>
          <w:kern w:val="0"/>
          <w:sz w:val="52"/>
          <w:szCs w:val="52"/>
        </w:rPr>
      </w:pPr>
    </w:p>
    <w:p w14:paraId="0A3214F8">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2023年特克斯县红十字会第一次会员代表大会会议项目支出绩效评价报告</w:t>
      </w:r>
    </w:p>
    <w:p w14:paraId="61172FDD">
      <w:pPr>
        <w:spacing w:line="540" w:lineRule="exact"/>
        <w:jc w:val="center"/>
        <w:rPr>
          <w:rFonts w:hint="default" w:ascii="Times New Roman" w:hAnsi="Times New Roman" w:eastAsia="华文中宋" w:cs="Times New Roman"/>
          <w:b/>
          <w:kern w:val="0"/>
          <w:sz w:val="52"/>
          <w:szCs w:val="52"/>
        </w:rPr>
      </w:pPr>
    </w:p>
    <w:p w14:paraId="3CEAE2E3">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14:paraId="6A0BAF7B">
      <w:pPr>
        <w:spacing w:line="540" w:lineRule="exact"/>
        <w:jc w:val="center"/>
        <w:rPr>
          <w:rFonts w:hint="default" w:ascii="Times New Roman" w:hAnsi="Times New Roman" w:eastAsia="仿宋_GB2312" w:cs="Times New Roman"/>
          <w:kern w:val="0"/>
          <w:sz w:val="32"/>
          <w:szCs w:val="32"/>
        </w:rPr>
      </w:pPr>
    </w:p>
    <w:p w14:paraId="21B92019">
      <w:pPr>
        <w:spacing w:line="540" w:lineRule="exact"/>
        <w:jc w:val="center"/>
        <w:rPr>
          <w:rFonts w:hint="default" w:ascii="Times New Roman" w:hAnsi="Times New Roman" w:eastAsia="仿宋_GB2312" w:cs="Times New Roman"/>
          <w:kern w:val="0"/>
          <w:sz w:val="32"/>
          <w:szCs w:val="32"/>
        </w:rPr>
      </w:pPr>
    </w:p>
    <w:p w14:paraId="2C81FC29">
      <w:pPr>
        <w:pStyle w:val="9"/>
        <w:jc w:val="both"/>
        <w:rPr>
          <w:rFonts w:hint="default" w:ascii="Times New Roman" w:hAnsi="Times New Roman" w:cs="Times New Roman"/>
          <w:sz w:val="32"/>
          <w:szCs w:val="32"/>
        </w:rPr>
      </w:pPr>
    </w:p>
    <w:p w14:paraId="59DFA431">
      <w:pPr>
        <w:spacing w:line="540" w:lineRule="exact"/>
        <w:jc w:val="center"/>
        <w:rPr>
          <w:rFonts w:hint="default" w:ascii="Times New Roman" w:hAnsi="Times New Roman" w:eastAsia="仿宋_GB2312" w:cs="Times New Roman"/>
          <w:kern w:val="0"/>
          <w:sz w:val="32"/>
          <w:szCs w:val="32"/>
        </w:rPr>
      </w:pPr>
    </w:p>
    <w:p w14:paraId="4A937565">
      <w:pPr>
        <w:spacing w:line="540" w:lineRule="exact"/>
        <w:rPr>
          <w:rFonts w:hint="default" w:ascii="Times New Roman" w:hAnsi="Times New Roman" w:eastAsia="仿宋_GB2312" w:cs="Times New Roman"/>
          <w:kern w:val="0"/>
          <w:sz w:val="32"/>
          <w:szCs w:val="32"/>
        </w:rPr>
      </w:pPr>
    </w:p>
    <w:p w14:paraId="4E67046F">
      <w:pPr>
        <w:spacing w:line="700" w:lineRule="exact"/>
        <w:ind w:left="2877" w:leftChars="608" w:hanging="1600" w:hangingChars="5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项目名称：2023年特克斯县红十字会第一次会员代表大会会议</w:t>
      </w:r>
    </w:p>
    <w:p w14:paraId="75829312">
      <w:pPr>
        <w:spacing w:line="700" w:lineRule="exact"/>
        <w:ind w:firstLine="1280" w:firstLineChars="400"/>
        <w:jc w:val="left"/>
        <w:rPr>
          <w:rFonts w:hint="eastAsia"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项目实施单位（公章）：</w:t>
      </w:r>
      <w:r>
        <w:rPr>
          <w:rFonts w:hint="eastAsia" w:eastAsia="仿宋_GB2312" w:cs="Times New Roman"/>
          <w:kern w:val="0"/>
          <w:sz w:val="32"/>
          <w:szCs w:val="32"/>
          <w:lang w:val="en-US" w:eastAsia="zh-CN"/>
        </w:rPr>
        <w:t>特克斯县红十字会</w:t>
      </w:r>
    </w:p>
    <w:p w14:paraId="667B7979">
      <w:pPr>
        <w:spacing w:line="700" w:lineRule="exact"/>
        <w:ind w:firstLine="1280" w:firstLineChars="400"/>
        <w:jc w:val="left"/>
        <w:rPr>
          <w:rFonts w:hint="eastAsia"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特克斯县红十字会</w:t>
      </w:r>
    </w:p>
    <w:p w14:paraId="2F37860F">
      <w:pPr>
        <w:spacing w:line="700" w:lineRule="exact"/>
        <w:ind w:firstLine="1280" w:firstLineChars="400"/>
        <w:jc w:val="left"/>
        <w:rPr>
          <w:rFonts w:hint="eastAsia"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陈利国</w:t>
      </w:r>
    </w:p>
    <w:p w14:paraId="398093AA">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12</w:t>
      </w:r>
      <w:r>
        <w:rPr>
          <w:rFonts w:hint="default" w:ascii="Times New Roman" w:hAnsi="Times New Roman" w:eastAsia="仿宋_GB2312" w:cs="Times New Roman"/>
          <w:kern w:val="0"/>
          <w:sz w:val="32"/>
          <w:szCs w:val="32"/>
        </w:rPr>
        <w:t>日</w:t>
      </w:r>
    </w:p>
    <w:p w14:paraId="71EC97DC">
      <w:pPr>
        <w:spacing w:line="540" w:lineRule="exact"/>
        <w:jc w:val="center"/>
        <w:rPr>
          <w:rFonts w:hint="default" w:ascii="Times New Roman" w:hAnsi="Times New Roman" w:eastAsia="仿宋_GB2312" w:cs="Times New Roman"/>
          <w:kern w:val="0"/>
          <w:sz w:val="30"/>
          <w:szCs w:val="30"/>
        </w:rPr>
      </w:pPr>
    </w:p>
    <w:p w14:paraId="7514DC99">
      <w:pPr>
        <w:spacing w:line="540" w:lineRule="exact"/>
        <w:rPr>
          <w:rStyle w:val="15"/>
          <w:rFonts w:hint="default" w:ascii="Times New Roman" w:hAnsi="Times New Roman" w:eastAsia="黑体" w:cs="Times New Roman"/>
          <w:b w:val="0"/>
          <w:spacing w:val="-4"/>
          <w:sz w:val="32"/>
          <w:szCs w:val="32"/>
        </w:rPr>
      </w:pPr>
    </w:p>
    <w:p w14:paraId="0CAA2CF3">
      <w:pPr>
        <w:spacing w:line="540" w:lineRule="exact"/>
        <w:ind w:firstLine="640"/>
        <w:rPr>
          <w:rStyle w:val="15"/>
          <w:rFonts w:hint="default" w:ascii="Times New Roman" w:hAnsi="Times New Roman" w:eastAsia="黑体" w:cs="Times New Roman"/>
          <w:b w:val="0"/>
          <w:spacing w:val="-4"/>
          <w:sz w:val="32"/>
          <w:szCs w:val="32"/>
        </w:rPr>
      </w:pPr>
    </w:p>
    <w:p w14:paraId="48E04A1F">
      <w:pPr>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br w:type="page"/>
      </w:r>
    </w:p>
    <w:p w14:paraId="06586EB2">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4F26FCF3">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5DC9390E">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3F3CF4B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根据中国红十字会章程规定，红十字会会员代表大会是红十字会的重要会议形式，负责审议和决定红十字会的重大事项，每5年召开一次，召开红十字会第一次会员代表大会是红十字组织发展的必然要求，有助于明确组织的发展方向和目标，加强组织内部的凝聚力和向心力。依据：《关于要求下拨特克斯县红十字会第一次会员代表大会会议经费的请示》特红字【2024】6号文。</w:t>
      </w:r>
      <w:r>
        <w:rPr>
          <w:rFonts w:hint="default" w:ascii="Times New Roman" w:hAnsi="Times New Roman" w:eastAsia="仿宋_GB2312" w:cs="Times New Roman"/>
          <w:sz w:val="32"/>
          <w:szCs w:val="32"/>
          <w:highlight w:val="none"/>
          <w:lang w:val="en-US" w:eastAsia="zh-CN"/>
        </w:rPr>
        <w:t>。</w:t>
      </w:r>
    </w:p>
    <w:p w14:paraId="12DAB635">
      <w:pPr>
        <w:pStyle w:val="9"/>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165CC5C1">
      <w:pPr>
        <w:spacing w:line="560" w:lineRule="exact"/>
        <w:ind w:firstLine="60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0"/>
          <w:szCs w:val="30"/>
          <w:highlight w:val="none"/>
          <w:lang w:val="en-US" w:eastAsia="zh-CN"/>
        </w:rPr>
        <w:t>项目主要内容：</w:t>
      </w:r>
      <w:r>
        <w:rPr>
          <w:rFonts w:hint="default" w:ascii="Times New Roman" w:hAnsi="Times New Roman" w:eastAsia="仿宋_GB2312" w:cs="Times New Roman"/>
          <w:sz w:val="32"/>
          <w:szCs w:val="32"/>
          <w:highlight w:val="none"/>
          <w:lang w:val="en-US" w:eastAsia="zh-CN"/>
        </w:rPr>
        <w:t>制作工作证、代表证100个，制作代表手册90份，制作横幅1条，购买软皮本90个，制作会徽1个，打印会议材料90份。</w:t>
      </w:r>
    </w:p>
    <w:p w14:paraId="23337631">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rPr>
        <w:t>项目实施情况：</w:t>
      </w:r>
      <w:r>
        <w:rPr>
          <w:rFonts w:hint="eastAsia" w:eastAsia="仿宋_GB2312" w:cs="Times New Roman"/>
          <w:sz w:val="32"/>
          <w:szCs w:val="32"/>
          <w:lang w:val="en-US" w:eastAsia="zh-CN"/>
        </w:rPr>
        <w:t>根据项目要求</w:t>
      </w:r>
      <w:r>
        <w:rPr>
          <w:rFonts w:hint="default" w:ascii="Times New Roman" w:hAnsi="Times New Roman" w:eastAsia="仿宋_GB2312" w:cs="Times New Roman"/>
          <w:sz w:val="32"/>
          <w:szCs w:val="32"/>
          <w:highlight w:val="none"/>
          <w:lang w:val="en-US" w:eastAsia="zh-CN"/>
        </w:rPr>
        <w:t>制作工作证、代表证100个，制作代表手册90份，制作横幅1条，购买软皮本90个，制作会徽1个，打印会议材料90份。</w:t>
      </w:r>
    </w:p>
    <w:p w14:paraId="49B3A41C">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1094DFF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w:t>
      </w:r>
      <w:bookmarkStart w:id="1" w:name="_GoBack"/>
      <w:bookmarkEnd w:id="1"/>
      <w:r>
        <w:rPr>
          <w:rFonts w:hint="default" w:ascii="Times New Roman" w:hAnsi="Times New Roman" w:eastAsia="仿宋_GB2312" w:cs="Times New Roman"/>
          <w:sz w:val="32"/>
          <w:szCs w:val="32"/>
          <w:highlight w:val="none"/>
          <w:lang w:val="en-US" w:eastAsia="zh-CN"/>
        </w:rPr>
        <w:t>金投入情况</w:t>
      </w:r>
    </w:p>
    <w:p w14:paraId="46D42AB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0.67</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0.67</w:t>
      </w:r>
      <w:r>
        <w:rPr>
          <w:rFonts w:hint="default" w:ascii="Times New Roman" w:hAnsi="Times New Roman" w:eastAsia="仿宋_GB2312" w:cs="Times New Roman"/>
          <w:sz w:val="32"/>
          <w:szCs w:val="32"/>
          <w:highlight w:val="none"/>
          <w:lang w:val="en-US" w:eastAsia="zh-CN"/>
        </w:rPr>
        <w:t>万元</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该项目资金已全部落实到位，资金来源为</w:t>
      </w:r>
      <w:r>
        <w:rPr>
          <w:rFonts w:hint="eastAsia" w:ascii="Times New Roman" w:hAnsi="Times New Roman"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14:paraId="765414C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4915CD82">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0.67</w:t>
      </w:r>
      <w:r>
        <w:rPr>
          <w:rFonts w:hint="default" w:ascii="Times New Roman" w:hAnsi="Times New Roman" w:eastAsia="仿宋_GB2312" w:cs="Times New Roman"/>
          <w:sz w:val="32"/>
          <w:szCs w:val="32"/>
          <w:highlight w:val="none"/>
          <w:lang w:val="en-US" w:eastAsia="zh-CN"/>
        </w:rPr>
        <w:t>万元，全年预算</w:t>
      </w:r>
      <w:r>
        <w:rPr>
          <w:rFonts w:hint="eastAsia" w:eastAsia="仿宋_GB2312" w:cs="Times New Roman"/>
          <w:sz w:val="32"/>
          <w:szCs w:val="32"/>
          <w:highlight w:val="none"/>
          <w:lang w:val="en-US" w:eastAsia="zh-CN"/>
        </w:rPr>
        <w:t>0.67</w:t>
      </w:r>
      <w:r>
        <w:rPr>
          <w:rFonts w:hint="default" w:ascii="Times New Roman" w:hAnsi="Times New Roman" w:eastAsia="仿宋_GB2312" w:cs="Times New Roman"/>
          <w:sz w:val="32"/>
          <w:szCs w:val="32"/>
          <w:highlight w:val="none"/>
          <w:lang w:val="en-US" w:eastAsia="zh-CN"/>
        </w:rPr>
        <w:t>万元，全年执行数</w:t>
      </w:r>
      <w:r>
        <w:rPr>
          <w:rFonts w:hint="eastAsia" w:ascii="Times New Roman" w:hAnsi="Times New Roman" w:eastAsia="仿宋_GB2312" w:cs="Times New Roman"/>
          <w:sz w:val="32"/>
          <w:szCs w:val="32"/>
          <w:highlight w:val="none"/>
          <w:lang w:val="en-US" w:eastAsia="zh-CN"/>
        </w:rPr>
        <w:t>0.67</w:t>
      </w:r>
      <w:r>
        <w:rPr>
          <w:rFonts w:hint="default" w:ascii="Times New Roman" w:hAnsi="Times New Roman" w:eastAsia="仿宋_GB2312" w:cs="Times New Roman"/>
          <w:sz w:val="32"/>
          <w:szCs w:val="32"/>
          <w:highlight w:val="none"/>
          <w:lang w:val="en-US" w:eastAsia="zh-CN"/>
        </w:rPr>
        <w:t>万元，预算执行率为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%，主要用于：制作工作证、代表证100个，制作代表手册90份，制作横幅1条，购买软皮本90个，制作会徽1个，打印会议材料90份。</w:t>
      </w:r>
    </w:p>
    <w:p w14:paraId="52112ADF">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08B87004">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65DDA7D7">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制作工作证、代表证100个，制作代表手册90份，制作横幅1条，购买软皮本90个，制作会徽1个，打印会议材料90份</w:t>
      </w:r>
      <w:r>
        <w:rPr>
          <w:rFonts w:hint="eastAsia" w:eastAsia="仿宋_GB2312" w:cs="Times New Roman"/>
          <w:sz w:val="32"/>
          <w:szCs w:val="32"/>
          <w:highlight w:val="none"/>
          <w:lang w:val="en-US" w:eastAsia="zh-CN"/>
        </w:rPr>
        <w:t>，保障会议胜利召开。</w:t>
      </w:r>
    </w:p>
    <w:p w14:paraId="6AC03A6A">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2.阶段性目标</w:t>
      </w:r>
      <w:r>
        <w:rPr>
          <w:rFonts w:hint="eastAsia"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上半年召开单位会议制定会议方案及目标，下半年按照方案执行会议经费</w:t>
      </w:r>
    </w:p>
    <w:p w14:paraId="6373A387">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22902F8C">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5D7D6FB1">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1.绩效评价完整性</w:t>
      </w:r>
    </w:p>
    <w:p w14:paraId="3109C338">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1C739CC3">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在评价指标体系的构建上，充分考虑了项目的性质、目标以及预期成果，选取了具有代表性和可衡量性的关键指标，涵盖了经济效益、社会效益、</w:t>
      </w:r>
      <w:r>
        <w:rPr>
          <w:rFonts w:hint="eastAsia" w:ascii="Times New Roman" w:hAnsi="Times New Roman" w:eastAsia="仿宋_GB2312" w:cs="Times New Roman"/>
          <w:b w:val="0"/>
          <w:bCs w:val="0"/>
          <w:kern w:val="2"/>
          <w:sz w:val="32"/>
          <w:szCs w:val="32"/>
          <w:highlight w:val="none"/>
          <w:lang w:val="en-US" w:eastAsia="zh-CN" w:bidi="ar-SA"/>
        </w:rPr>
        <w:t>生态</w:t>
      </w:r>
      <w:r>
        <w:rPr>
          <w:rFonts w:hint="default" w:ascii="Times New Roman" w:hAnsi="Times New Roman" w:eastAsia="仿宋_GB2312" w:cs="Times New Roman"/>
          <w:b w:val="0"/>
          <w:bCs w:val="0"/>
          <w:kern w:val="2"/>
          <w:sz w:val="32"/>
          <w:szCs w:val="32"/>
          <w:highlight w:val="none"/>
          <w:lang w:val="en-US" w:eastAsia="zh-CN" w:bidi="ar-SA"/>
        </w:rPr>
        <w:t>效益等多个维度，力求全方位反映项目的绩效状况。同时，对于每个指标的评价标准和数据来源均进行了明确说明，确保评价结果的客观性和可追溯性。</w:t>
      </w:r>
    </w:p>
    <w:p w14:paraId="183C4551">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168F6E13">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2766267D">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6ED51F30">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2.绩效评价的目的</w:t>
      </w:r>
    </w:p>
    <w:p w14:paraId="301DCC88">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（1）评估项目实施效果</w:t>
      </w:r>
    </w:p>
    <w:p w14:paraId="7B3D8FB5">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通过对项目预算执行情况及各项绩效目标达成程度的系统性分析，全面、客观地评估项目在预定周期内的实施效果，包括经济效益、社会效益、</w:t>
      </w:r>
      <w:r>
        <w:rPr>
          <w:rFonts w:hint="eastAsia" w:ascii="Times New Roman" w:hAnsi="Times New Roman" w:eastAsia="仿宋_GB2312" w:cs="Times New Roman"/>
          <w:b w:val="0"/>
          <w:bCs w:val="0"/>
          <w:kern w:val="2"/>
          <w:sz w:val="32"/>
          <w:szCs w:val="32"/>
          <w:highlight w:val="none"/>
          <w:lang w:val="en-US" w:eastAsia="zh-CN" w:bidi="ar-SA"/>
        </w:rPr>
        <w:t>生态</w:t>
      </w:r>
      <w:r>
        <w:rPr>
          <w:rFonts w:hint="default" w:ascii="Times New Roman" w:hAnsi="Times New Roman" w:eastAsia="仿宋_GB2312" w:cs="Times New Roman"/>
          <w:b w:val="0"/>
          <w:bCs w:val="0"/>
          <w:kern w:val="2"/>
          <w:sz w:val="32"/>
          <w:szCs w:val="32"/>
          <w:highlight w:val="none"/>
          <w:lang w:val="en-US" w:eastAsia="zh-CN" w:bidi="ar-SA"/>
        </w:rPr>
        <w:t>效益以及可持续性等多维度指标，为项目后续的改进与优化提供科学依据。</w:t>
      </w:r>
    </w:p>
    <w:p w14:paraId="29863FE6">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（2）提升资源利用效率</w:t>
      </w:r>
    </w:p>
    <w:p w14:paraId="05653DAE">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689BE5CA">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（3）强化项目管理责任</w:t>
      </w:r>
    </w:p>
    <w:p w14:paraId="4879CEED">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02B6CD6C">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（4）为决策提供支持</w:t>
      </w:r>
    </w:p>
    <w:p w14:paraId="1D4A8B4F">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6C673F55">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（5）促进项目持续改进</w:t>
      </w:r>
    </w:p>
    <w:p w14:paraId="2111715B">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46370CD2">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121C9297">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14:paraId="5AB8EB90">
      <w:pPr>
        <w:spacing w:line="700" w:lineRule="exact"/>
        <w:ind w:firstLine="640" w:firstLineChars="200"/>
        <w:jc w:val="left"/>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本项目预算绩效评价报告的评价对象是[2023年特克斯县红十字会第一次会员代表大会会议]及其预算执行情况。该项目由[</w:t>
      </w:r>
      <w:r>
        <w:rPr>
          <w:rFonts w:hint="eastAsia" w:ascii="Times New Roman" w:hAnsi="Times New Roman" w:eastAsia="仿宋_GB2312" w:cs="Times New Roman"/>
          <w:b w:val="0"/>
          <w:bCs w:val="0"/>
          <w:kern w:val="2"/>
          <w:sz w:val="32"/>
          <w:szCs w:val="32"/>
          <w:highlight w:val="none"/>
          <w:lang w:val="en-US" w:eastAsia="zh-CN" w:bidi="ar-SA"/>
        </w:rPr>
        <w:t>特克斯县红十字会</w:t>
      </w:r>
      <w:r>
        <w:rPr>
          <w:rFonts w:hint="default" w:ascii="Times New Roman" w:hAnsi="Times New Roman" w:eastAsia="仿宋_GB2312" w:cs="Times New Roman"/>
          <w:b w:val="0"/>
          <w:bCs w:val="0"/>
          <w:kern w:val="2"/>
          <w:sz w:val="32"/>
          <w:szCs w:val="32"/>
          <w:highlight w:val="none"/>
          <w:lang w:val="en-US" w:eastAsia="zh-CN" w:bidi="ar-SA"/>
        </w:rPr>
        <w:t>]负责实施，旨在[通过召开会员代表大会能够凝聚社会各界的力量，推动红十字事业的发展，通过大会可以动员更多的社会资源，增强红十字会在人道领域的公信力和影响力]。。项目预算涵盖从[</w:t>
      </w:r>
      <w:r>
        <w:rPr>
          <w:rFonts w:hint="eastAsia" w:ascii="Times New Roman" w:hAnsi="Times New Roman" w:eastAsia="仿宋_GB2312" w:cs="Times New Roman"/>
          <w:b w:val="0"/>
          <w:bCs w:val="0"/>
          <w:kern w:val="2"/>
          <w:sz w:val="32"/>
          <w:szCs w:val="32"/>
          <w:highlight w:val="none"/>
          <w:lang w:val="en-US" w:eastAsia="zh-CN" w:bidi="ar-SA"/>
        </w:rPr>
        <w:t>2024</w:t>
      </w:r>
      <w:r>
        <w:rPr>
          <w:rFonts w:hint="eastAsia" w:eastAsia="仿宋_GB2312" w:cs="Times New Roman"/>
          <w:b w:val="0"/>
          <w:bCs w:val="0"/>
          <w:kern w:val="2"/>
          <w:sz w:val="32"/>
          <w:szCs w:val="32"/>
          <w:highlight w:val="none"/>
          <w:lang w:val="en-US" w:eastAsia="zh-CN" w:bidi="ar-SA"/>
        </w:rPr>
        <w:t>年1月1日</w:t>
      </w:r>
      <w:r>
        <w:rPr>
          <w:rFonts w:hint="default" w:ascii="Times New Roman" w:hAnsi="Times New Roman" w:eastAsia="仿宋_GB2312" w:cs="Times New Roman"/>
          <w:b w:val="0"/>
          <w:bCs w:val="0"/>
          <w:kern w:val="2"/>
          <w:sz w:val="32"/>
          <w:szCs w:val="32"/>
          <w:highlight w:val="none"/>
          <w:lang w:val="en-US" w:eastAsia="zh-CN" w:bidi="ar-SA"/>
        </w:rPr>
        <w:t>]至[</w:t>
      </w:r>
      <w:r>
        <w:rPr>
          <w:rFonts w:hint="eastAsia" w:ascii="Times New Roman" w:hAnsi="Times New Roman" w:eastAsia="仿宋_GB2312" w:cs="Times New Roman"/>
          <w:b w:val="0"/>
          <w:bCs w:val="0"/>
          <w:kern w:val="2"/>
          <w:sz w:val="32"/>
          <w:szCs w:val="32"/>
          <w:highlight w:val="none"/>
          <w:lang w:val="en-US" w:eastAsia="zh-CN" w:bidi="ar-SA"/>
        </w:rPr>
        <w:t>2024</w:t>
      </w:r>
      <w:r>
        <w:rPr>
          <w:rFonts w:hint="eastAsia" w:eastAsia="仿宋_GB2312" w:cs="Times New Roman"/>
          <w:b w:val="0"/>
          <w:bCs w:val="0"/>
          <w:kern w:val="2"/>
          <w:sz w:val="32"/>
          <w:szCs w:val="32"/>
          <w:highlight w:val="none"/>
          <w:lang w:val="en-US" w:eastAsia="zh-CN" w:bidi="ar-SA"/>
        </w:rPr>
        <w:t>年</w:t>
      </w:r>
      <w:r>
        <w:rPr>
          <w:rFonts w:hint="eastAsia" w:ascii="Times New Roman" w:hAnsi="Times New Roman" w:eastAsia="仿宋_GB2312" w:cs="Times New Roman"/>
          <w:b w:val="0"/>
          <w:bCs w:val="0"/>
          <w:kern w:val="2"/>
          <w:sz w:val="32"/>
          <w:szCs w:val="32"/>
          <w:highlight w:val="none"/>
          <w:lang w:val="en-US" w:eastAsia="zh-CN" w:bidi="ar-SA"/>
        </w:rPr>
        <w:t>12</w:t>
      </w:r>
      <w:r>
        <w:rPr>
          <w:rFonts w:hint="eastAsia" w:eastAsia="仿宋_GB2312" w:cs="Times New Roman"/>
          <w:b w:val="0"/>
          <w:bCs w:val="0"/>
          <w:kern w:val="2"/>
          <w:sz w:val="32"/>
          <w:szCs w:val="32"/>
          <w:highlight w:val="none"/>
          <w:lang w:val="en-US" w:eastAsia="zh-CN" w:bidi="ar-SA"/>
        </w:rPr>
        <w:t>月</w:t>
      </w:r>
      <w:r>
        <w:rPr>
          <w:rFonts w:hint="eastAsia" w:ascii="Times New Roman" w:hAnsi="Times New Roman" w:eastAsia="仿宋_GB2312" w:cs="Times New Roman"/>
          <w:b w:val="0"/>
          <w:bCs w:val="0"/>
          <w:kern w:val="2"/>
          <w:sz w:val="32"/>
          <w:szCs w:val="32"/>
          <w:highlight w:val="none"/>
          <w:lang w:val="en-US" w:eastAsia="zh-CN" w:bidi="ar-SA"/>
        </w:rPr>
        <w:t>31</w:t>
      </w:r>
      <w:r>
        <w:rPr>
          <w:rFonts w:hint="eastAsia" w:eastAsia="仿宋_GB2312" w:cs="Times New Roman"/>
          <w:b w:val="0"/>
          <w:bCs w:val="0"/>
          <w:kern w:val="2"/>
          <w:sz w:val="32"/>
          <w:szCs w:val="32"/>
          <w:highlight w:val="none"/>
          <w:lang w:val="en-US" w:eastAsia="zh-CN" w:bidi="ar-SA"/>
        </w:rPr>
        <w:t>日</w:t>
      </w:r>
      <w:r>
        <w:rPr>
          <w:rFonts w:hint="default" w:ascii="Times New Roman" w:hAnsi="Times New Roman" w:eastAsia="仿宋_GB2312" w:cs="Times New Roman"/>
          <w:b w:val="0"/>
          <w:bCs w:val="0"/>
          <w:kern w:val="2"/>
          <w:sz w:val="32"/>
          <w:szCs w:val="32"/>
          <w:highlight w:val="none"/>
          <w:lang w:val="en-US" w:eastAsia="zh-CN" w:bidi="ar-SA"/>
        </w:rPr>
        <w:t>]的全部资金投入与支出，涉及资金总额为[</w:t>
      </w:r>
      <w:r>
        <w:rPr>
          <w:rFonts w:hint="eastAsia" w:ascii="Times New Roman" w:hAnsi="Times New Roman" w:eastAsia="仿宋_GB2312" w:cs="Times New Roman"/>
          <w:b w:val="0"/>
          <w:bCs w:val="0"/>
          <w:kern w:val="2"/>
          <w:sz w:val="32"/>
          <w:szCs w:val="32"/>
          <w:highlight w:val="none"/>
          <w:lang w:val="en-US" w:eastAsia="zh-CN" w:bidi="ar-SA"/>
        </w:rPr>
        <w:t>0.67</w:t>
      </w:r>
      <w:r>
        <w:rPr>
          <w:rFonts w:hint="default" w:ascii="Times New Roman" w:hAnsi="Times New Roman" w:eastAsia="仿宋_GB2312" w:cs="Times New Roman"/>
          <w:b w:val="0"/>
          <w:bCs w:val="0"/>
          <w:kern w:val="2"/>
          <w:sz w:val="32"/>
          <w:szCs w:val="32"/>
          <w:highlight w:val="none"/>
          <w:lang w:val="en-US" w:eastAsia="zh-CN" w:bidi="ar-SA"/>
        </w:rPr>
        <w:t>]万元。</w:t>
      </w:r>
    </w:p>
    <w:p w14:paraId="38A7065B">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14:paraId="65FE1860">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000000"/>
          <w:kern w:val="2"/>
          <w:sz w:val="32"/>
          <w:szCs w:val="32"/>
          <w:lang w:val="en-US" w:eastAsia="zh-CN" w:bidi="ar-SA"/>
        </w:rPr>
      </w:pPr>
      <w:r>
        <w:rPr>
          <w:rFonts w:hint="default" w:ascii="Times New Roman" w:hAnsi="Times New Roman" w:eastAsia="仿宋_GB2312" w:cs="Times New Roman"/>
          <w:b w:val="0"/>
          <w:bCs w:val="0"/>
          <w:color w:val="000000"/>
          <w:kern w:val="2"/>
          <w:sz w:val="32"/>
          <w:szCs w:val="32"/>
          <w:lang w:val="en-US" w:eastAsia="zh-CN" w:bidi="ar-SA"/>
        </w:rPr>
        <w:t>本项目预算绩效评价报告的评价范围广泛而全面，涵盖了从项目立项至评价时点期间的所有关键预算活动和财务流程。具体而言，评价范围包括但不限于以下几个方面：</w:t>
      </w:r>
    </w:p>
    <w:p w14:paraId="45491A6A">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000000"/>
          <w:kern w:val="2"/>
          <w:sz w:val="32"/>
          <w:szCs w:val="32"/>
          <w:lang w:val="en-US" w:eastAsia="zh-CN" w:bidi="ar-SA"/>
        </w:rPr>
      </w:pPr>
      <w:r>
        <w:rPr>
          <w:rFonts w:hint="default" w:ascii="Times New Roman" w:hAnsi="Times New Roman" w:eastAsia="仿宋_GB2312" w:cs="Times New Roman"/>
          <w:b w:val="0"/>
          <w:bCs w:val="0"/>
          <w:color w:val="000000"/>
          <w:kern w:val="2"/>
          <w:sz w:val="32"/>
          <w:szCs w:val="32"/>
          <w:lang w:val="en-US" w:eastAsia="zh-CN" w:bidi="ar-SA"/>
        </w:rPr>
        <w:t>项目预算编制与执行：全面审视项目预算的编制依据、合理性、科学性以及实际执行情况，包括预算调整的原因和效果。</w:t>
      </w:r>
    </w:p>
    <w:p w14:paraId="52BEEBF9">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000000"/>
          <w:kern w:val="2"/>
          <w:sz w:val="32"/>
          <w:szCs w:val="32"/>
          <w:lang w:val="en-US" w:eastAsia="zh-CN" w:bidi="ar-SA"/>
        </w:rPr>
      </w:pPr>
      <w:r>
        <w:rPr>
          <w:rFonts w:hint="default" w:ascii="Times New Roman" w:hAnsi="Times New Roman" w:eastAsia="仿宋_GB2312" w:cs="Times New Roman"/>
          <w:b w:val="0"/>
          <w:bCs w:val="0"/>
          <w:color w:val="000000"/>
          <w:kern w:val="2"/>
          <w:sz w:val="32"/>
          <w:szCs w:val="32"/>
          <w:lang w:val="en-US" w:eastAsia="zh-CN" w:bidi="ar-SA"/>
        </w:rPr>
        <w:t>资金管理：深入分析项目资金的分配、使用和监管情况，确保资金使用的合规性、高效性和透明度。</w:t>
      </w:r>
    </w:p>
    <w:p w14:paraId="5D868C10">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000000"/>
          <w:kern w:val="2"/>
          <w:sz w:val="32"/>
          <w:szCs w:val="32"/>
          <w:lang w:val="en-US" w:eastAsia="zh-CN" w:bidi="ar-SA"/>
        </w:rPr>
      </w:pPr>
      <w:r>
        <w:rPr>
          <w:rFonts w:hint="default" w:ascii="Times New Roman" w:hAnsi="Times New Roman" w:eastAsia="仿宋_GB2312" w:cs="Times New Roman"/>
          <w:b w:val="0"/>
          <w:bCs w:val="0"/>
          <w:color w:val="000000"/>
          <w:kern w:val="2"/>
          <w:sz w:val="32"/>
          <w:szCs w:val="32"/>
          <w:lang w:val="en-US" w:eastAsia="zh-CN" w:bidi="ar-SA"/>
        </w:rPr>
        <w:t>项目实施进度与产出：评估项目是否按照既定计划顺利推进，各项任务是否按时完成，以及项目产出的数量、质量和时效性是否符合预期。</w:t>
      </w:r>
    </w:p>
    <w:p w14:paraId="7F2A6922">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000000"/>
          <w:kern w:val="2"/>
          <w:sz w:val="32"/>
          <w:szCs w:val="32"/>
          <w:lang w:val="en-US" w:eastAsia="zh-CN" w:bidi="ar-SA"/>
        </w:rPr>
      </w:pPr>
      <w:r>
        <w:rPr>
          <w:rFonts w:hint="default" w:ascii="Times New Roman" w:hAnsi="Times New Roman" w:eastAsia="仿宋_GB2312" w:cs="Times New Roman"/>
          <w:b w:val="0"/>
          <w:bCs w:val="0"/>
          <w:color w:val="000000"/>
          <w:kern w:val="2"/>
          <w:sz w:val="32"/>
          <w:szCs w:val="32"/>
          <w:lang w:val="en-US" w:eastAsia="zh-CN" w:bidi="ar-SA"/>
        </w:rPr>
        <w:t>社会、</w:t>
      </w:r>
      <w:r>
        <w:rPr>
          <w:rFonts w:hint="eastAsia" w:ascii="Times New Roman" w:hAnsi="Times New Roman" w:eastAsia="仿宋_GB2312" w:cs="Times New Roman"/>
          <w:b w:val="0"/>
          <w:bCs w:val="0"/>
          <w:color w:val="000000"/>
          <w:kern w:val="2"/>
          <w:sz w:val="32"/>
          <w:szCs w:val="32"/>
          <w:lang w:val="en-US" w:eastAsia="zh-CN" w:bidi="ar-SA"/>
        </w:rPr>
        <w:t>生态</w:t>
      </w:r>
      <w:r>
        <w:rPr>
          <w:rFonts w:hint="default" w:ascii="Times New Roman" w:hAnsi="Times New Roman" w:eastAsia="仿宋_GB2312" w:cs="Times New Roman"/>
          <w:b w:val="0"/>
          <w:bCs w:val="0"/>
          <w:color w:val="000000"/>
          <w:kern w:val="2"/>
          <w:sz w:val="32"/>
          <w:szCs w:val="32"/>
          <w:lang w:val="en-US" w:eastAsia="zh-CN" w:bidi="ar-SA"/>
        </w:rPr>
        <w:t>等影响：考察项目对社会、</w:t>
      </w:r>
      <w:r>
        <w:rPr>
          <w:rFonts w:hint="eastAsia" w:ascii="Times New Roman" w:hAnsi="Times New Roman" w:eastAsia="仿宋_GB2312" w:cs="Times New Roman"/>
          <w:b w:val="0"/>
          <w:bCs w:val="0"/>
          <w:color w:val="000000"/>
          <w:kern w:val="2"/>
          <w:sz w:val="32"/>
          <w:szCs w:val="32"/>
          <w:lang w:val="en-US" w:eastAsia="zh-CN" w:bidi="ar-SA"/>
        </w:rPr>
        <w:t>生态</w:t>
      </w:r>
      <w:r>
        <w:rPr>
          <w:rFonts w:hint="default" w:ascii="Times New Roman" w:hAnsi="Times New Roman" w:eastAsia="仿宋_GB2312" w:cs="Times New Roman"/>
          <w:b w:val="0"/>
          <w:bCs w:val="0"/>
          <w:color w:val="000000"/>
          <w:kern w:val="2"/>
          <w:sz w:val="32"/>
          <w:szCs w:val="32"/>
          <w:lang w:val="en-US" w:eastAsia="zh-CN" w:bidi="ar-SA"/>
        </w:rPr>
        <w:t>、经济等方面的综合影响。</w:t>
      </w:r>
    </w:p>
    <w:p w14:paraId="2B3C31DF">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6AB3398F">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1.绩效评价原则</w:t>
      </w:r>
    </w:p>
    <w:p w14:paraId="3C3A6D47">
      <w:pPr>
        <w:spacing w:line="560" w:lineRule="exact"/>
        <w:ind w:firstLine="640" w:firstLineChars="20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本次项目绩效评价遵循以下基本原则：</w:t>
      </w:r>
    </w:p>
    <w:p w14:paraId="53C4FC92">
      <w:pPr>
        <w:pStyle w:val="9"/>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（1）科学公正。绩效评价应当运用科学合理的方法，按照规范的程序，对项目绩效进行客观、公正的反映。</w:t>
      </w:r>
    </w:p>
    <w:p w14:paraId="70D9A294">
      <w:pPr>
        <w:pStyle w:val="9"/>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（2）统筹兼顾。单位自评、部门评价和财政评价应职责明确，各有侧重，相互衔接。单位自评应由项目单位自主实施，即“谁支出、谁自评”。部门评价和财政评价应在单位自评的基础上开展。</w:t>
      </w:r>
    </w:p>
    <w:p w14:paraId="50285AFC">
      <w:pPr>
        <w:pStyle w:val="9"/>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（3）激励约束。绩效评价结果应与预算安排、政策调整、改进管理实质性挂钩，体现奖优罚劣和激励相容导向，有效要安排、低效要压减、无效要问责。</w:t>
      </w:r>
    </w:p>
    <w:p w14:paraId="3F323E5E">
      <w:pPr>
        <w:pStyle w:val="9"/>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（4）公开透明。绩效评价结果应依法依规公开，并自觉接受社会监督。</w:t>
      </w:r>
    </w:p>
    <w:p w14:paraId="14AA7CA3">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2.评价指标体系</w:t>
      </w:r>
    </w:p>
    <w:p w14:paraId="0427397B">
      <w:pPr>
        <w:spacing w:line="560" w:lineRule="exact"/>
        <w:ind w:firstLine="640" w:firstLineChars="20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绩效评价框架是开展绩效评价的核心。绩效评价框架包括评价准则、关键评价问题、评价指标、数据来源、数据收集方法等。指标体系建立过程如下：</w:t>
      </w:r>
    </w:p>
    <w:p w14:paraId="4551847B">
      <w:pPr>
        <w:spacing w:line="560" w:lineRule="exact"/>
        <w:ind w:firstLine="640" w:firstLineChars="20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（1）确定评价指标</w:t>
      </w:r>
    </w:p>
    <w:p w14:paraId="5A41C349">
      <w:pPr>
        <w:spacing w:line="560" w:lineRule="exact"/>
        <w:ind w:firstLine="640" w:firstLineChars="20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14:paraId="592A078F">
      <w:pPr>
        <w:spacing w:line="560" w:lineRule="exact"/>
        <w:ind w:firstLine="640" w:firstLineChars="20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（2）确定权重</w:t>
      </w:r>
    </w:p>
    <w:p w14:paraId="028B0D3B">
      <w:pPr>
        <w:spacing w:line="560" w:lineRule="exact"/>
        <w:ind w:firstLine="640" w:firstLineChars="20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确定各个指标相对于项目总体绩效的权重分值。在绩效评价指标体系中，项目决策权重为20分，项目过程权重为20分，项目产出权重为40分，项目效益权重为20分。</w:t>
      </w:r>
    </w:p>
    <w:p w14:paraId="23D5B650">
      <w:pPr>
        <w:spacing w:line="560" w:lineRule="exact"/>
        <w:ind w:firstLine="640" w:firstLineChars="20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（3）确定指标标准值</w:t>
      </w:r>
    </w:p>
    <w:p w14:paraId="1EAD2C14">
      <w:pPr>
        <w:spacing w:line="560" w:lineRule="exact"/>
        <w:ind w:firstLine="640" w:firstLineChars="20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指标标准值是绩效评价指标的尺度，既要反映同类项目的先进水平，又要符合项目的实际绩效水平。具体采用计划标准等确定此次绩效评价指标标准值。</w:t>
      </w:r>
    </w:p>
    <w:p w14:paraId="400ACAF8">
      <w:pPr>
        <w:pStyle w:val="9"/>
        <w:spacing w:before="0" w:after="0" w:line="560" w:lineRule="exact"/>
        <w:ind w:firstLine="640" w:firstLineChars="200"/>
        <w:jc w:val="both"/>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绩效评价总分值100分，根据综合评分结果，90（含）-100分为优、80（含）-90分为良、60（含）-80分为中、60分以下为差。</w:t>
      </w:r>
    </w:p>
    <w:p w14:paraId="6F48C403">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具体评价指标体系详情见附件1</w:t>
      </w:r>
    </w:p>
    <w:p w14:paraId="19E8F1D4">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3.绩效评价方法</w:t>
      </w:r>
    </w:p>
    <w:p w14:paraId="4798567F">
      <w:pPr>
        <w:spacing w:line="560" w:lineRule="exact"/>
        <w:ind w:firstLine="640" w:firstLineChars="20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绩效评价从项目决策、项目过程、项目产出、项目效益四个维度进行评价。评价对象为项目目标实施情况，  评价核心为资金的支出完成情况和项目的产出效益。</w:t>
      </w:r>
    </w:p>
    <w:p w14:paraId="465E22B2">
      <w:pPr>
        <w:spacing w:line="560" w:lineRule="exact"/>
        <w:ind w:firstLine="640" w:firstLineChars="20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本次评价指标中，既有定性指标又有定量指标，各类指标因考核内容不同和客观标准不同存在较大差异，因此核定具体指标时采用了不同方法，具体评价方法如下：</w:t>
      </w:r>
    </w:p>
    <w:p w14:paraId="04DEB568">
      <w:pPr>
        <w:spacing w:line="560" w:lineRule="exact"/>
        <w:ind w:firstLine="640" w:firstLineChars="20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w:t>
      </w:r>
      <w:r>
        <w:rPr>
          <w:rFonts w:hint="eastAsia" w:ascii="Times New Roman" w:hAnsi="Times New Roman" w:eastAsia="仿宋_GB2312" w:cs="Times New Roman"/>
          <w:b w:val="0"/>
          <w:bCs w:val="0"/>
          <w:kern w:val="28"/>
          <w:sz w:val="32"/>
          <w:szCs w:val="32"/>
          <w:lang w:val="en-US" w:eastAsia="zh-CN" w:bidi="ar-SA"/>
        </w:rPr>
        <w:t>一</w:t>
      </w:r>
      <w:r>
        <w:rPr>
          <w:rFonts w:hint="default" w:ascii="Times New Roman" w:hAnsi="Times New Roman" w:eastAsia="仿宋_GB2312" w:cs="Times New Roman"/>
          <w:b w:val="0"/>
          <w:bCs w:val="0"/>
          <w:kern w:val="28"/>
          <w:sz w:val="32"/>
          <w:szCs w:val="32"/>
          <w:lang w:val="en-US" w:eastAsia="zh-CN" w:bidi="ar-SA"/>
        </w:rPr>
        <w:t>）因素分析法。是指综合分析影响绩效目标实现、实施效果的内外部因素的方法。</w:t>
      </w:r>
      <w:r>
        <w:rPr>
          <w:rFonts w:hint="eastAsia" w:ascii="Times New Roman" w:hAnsi="Times New Roman" w:eastAsia="仿宋_GB2312" w:cs="Times New Roman"/>
          <w:b w:val="0"/>
          <w:bCs w:val="0"/>
          <w:kern w:val="28"/>
          <w:sz w:val="32"/>
          <w:szCs w:val="32"/>
          <w:lang w:val="en-US" w:eastAsia="zh-CN" w:bidi="ar-SA"/>
        </w:rPr>
        <w:t>主要是可以深入分析经济现象或结果背后的原因，明确哪些因素对特定变量产生影响，以及影响的方向和程度，帮助研究或决策者理解事物发展变化的内在机制。</w:t>
      </w:r>
    </w:p>
    <w:p w14:paraId="71EC6BEA">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79CFC4B7">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lang w:val="en-US" w:eastAsia="zh-CN"/>
        </w:rPr>
        <w:t>计划</w:t>
      </w:r>
      <w:r>
        <w:rPr>
          <w:rFonts w:hint="default" w:ascii="Times New Roman" w:hAnsi="Times New Roman" w:eastAsia="仿宋_GB2312" w:cs="Times New Roman"/>
          <w:b w:val="0"/>
          <w:bCs w:val="0"/>
        </w:rPr>
        <w:t>标准。</w:t>
      </w:r>
    </w:p>
    <w:p w14:paraId="7EE221DE">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14:paraId="007126E7">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2</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行业标准。指参照国家公布的行业指标数据制定的评价标准。</w:t>
      </w:r>
    </w:p>
    <w:p w14:paraId="50716A58">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历史标准。指参照历史数据制定的评价标准，为体现绩效改进的原则，在可实现的条件下应当确定相对较高的评价标准。</w:t>
      </w:r>
    </w:p>
    <w:p w14:paraId="2F4DF25E">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财政部门和预算部门确认或认可的其他标准。</w:t>
      </w:r>
    </w:p>
    <w:p w14:paraId="742461C5">
      <w:pPr>
        <w:pStyle w:val="9"/>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08C460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（1）前期准备与规划</w:t>
      </w:r>
    </w:p>
    <w:p w14:paraId="7ABFAA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1DD1A3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（2）指标体系构建</w:t>
      </w:r>
    </w:p>
    <w:p w14:paraId="60C5B3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14:paraId="04BE26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（3）数据收集与整理</w:t>
      </w:r>
    </w:p>
    <w:p w14:paraId="26C5965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6A4D61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（4）数据分析与评估</w:t>
      </w:r>
    </w:p>
    <w:p w14:paraId="458DD27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1A0129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（5）报告撰写与反馈</w:t>
      </w:r>
    </w:p>
    <w:p w14:paraId="28CF64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08B1B1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（6）后续跟踪与改进</w:t>
      </w:r>
    </w:p>
    <w:p w14:paraId="37E505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02EBF1C4">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2F1EAEB5">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3AFF5EF9">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本项目的综合评价基于对项目各方面绩效的深入分析与评估。从项目目标的达成情况来看，[2023年特克斯县红十字会第一次会员代表大会会议]在[制作代表证、工作证数量]、[资金支付准确率]等方面表现出色，达到了预期的标准与要求。同时，项目也在[</w:t>
      </w:r>
      <w:r>
        <w:rPr>
          <w:rFonts w:hint="eastAsia" w:ascii="Times New Roman" w:hAnsi="Times New Roman" w:eastAsia="仿宋_GB2312" w:cs="Times New Roman"/>
          <w:b w:val="0"/>
          <w:bCs w:val="0"/>
          <w:kern w:val="28"/>
          <w:sz w:val="32"/>
          <w:szCs w:val="32"/>
          <w:lang w:val="en-US" w:eastAsia="zh-CN" w:bidi="ar-SA"/>
        </w:rPr>
        <w:t>推动红十字事业发展</w:t>
      </w:r>
      <w:r>
        <w:rPr>
          <w:rFonts w:hint="default" w:ascii="Times New Roman" w:hAnsi="Times New Roman" w:eastAsia="仿宋_GB2312" w:cs="Times New Roman"/>
          <w:b w:val="0"/>
          <w:bCs w:val="0"/>
          <w:kern w:val="28"/>
          <w:sz w:val="32"/>
          <w:szCs w:val="32"/>
          <w:lang w:val="en-US" w:eastAsia="zh-CN" w:bidi="ar-SA"/>
        </w:rPr>
        <w:t>]取得了显著的成效，如[</w:t>
      </w:r>
      <w:r>
        <w:rPr>
          <w:rFonts w:hint="eastAsia" w:ascii="Times New Roman" w:hAnsi="Times New Roman" w:eastAsia="仿宋_GB2312" w:cs="Times New Roman"/>
          <w:b w:val="0"/>
          <w:bCs w:val="0"/>
          <w:kern w:val="28"/>
          <w:sz w:val="32"/>
          <w:szCs w:val="32"/>
          <w:lang w:val="en-US" w:eastAsia="zh-CN" w:bidi="ar-SA"/>
        </w:rPr>
        <w:t>会</w:t>
      </w:r>
      <w:r>
        <w:rPr>
          <w:rFonts w:hint="default" w:ascii="Times New Roman" w:hAnsi="Times New Roman" w:eastAsia="仿宋_GB2312" w:cs="Times New Roman"/>
          <w:b w:val="0"/>
          <w:bCs w:val="0"/>
          <w:kern w:val="28"/>
          <w:sz w:val="32"/>
          <w:szCs w:val="32"/>
          <w:lang w:val="en-US" w:eastAsia="zh-CN" w:bidi="ar-SA"/>
        </w:rPr>
        <w:t>员代表大会能够凝聚社会各界的力量，推动红十字事业的发展]、[通过大会可以动员更多的社会资源，增强红十字会在人道领域的公信力和影响力]等。</w:t>
      </w:r>
    </w:p>
    <w:p w14:paraId="5ADF1B6C">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在项目管理方面，[</w:t>
      </w:r>
      <w:r>
        <w:rPr>
          <w:rFonts w:hint="eastAsia" w:ascii="Times New Roman" w:hAnsi="Times New Roman" w:eastAsia="仿宋_GB2312" w:cs="Times New Roman"/>
          <w:b w:val="0"/>
          <w:bCs w:val="0"/>
          <w:kern w:val="28"/>
          <w:sz w:val="32"/>
          <w:szCs w:val="32"/>
          <w:lang w:val="en-US" w:eastAsia="zh-CN" w:bidi="ar-SA"/>
        </w:rPr>
        <w:t>特克斯县红十字会</w:t>
      </w:r>
      <w:r>
        <w:rPr>
          <w:rFonts w:hint="default" w:ascii="Times New Roman" w:hAnsi="Times New Roman" w:eastAsia="仿宋_GB2312" w:cs="Times New Roman"/>
          <w:b w:val="0"/>
          <w:bCs w:val="0"/>
          <w:kern w:val="28"/>
          <w:sz w:val="32"/>
          <w:szCs w:val="32"/>
          <w:lang w:val="en-US" w:eastAsia="zh-CN" w:bidi="ar-SA"/>
        </w:rPr>
        <w:t>]通过有效的规划、组织与协调，项目得以顺利实施，并在预算与时间上保持了良好的控制。</w:t>
      </w:r>
    </w:p>
    <w:p w14:paraId="51F03DFF">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从项目效益的角度来看，本项目不仅实现了预期的社会效益方面产生了积极的影响。具体而言，[</w:t>
      </w:r>
      <w:r>
        <w:rPr>
          <w:rFonts w:hint="eastAsia" w:ascii="Times New Roman" w:hAnsi="Times New Roman" w:eastAsia="仿宋_GB2312" w:cs="Times New Roman"/>
          <w:b w:val="0"/>
          <w:bCs w:val="0"/>
          <w:kern w:val="28"/>
          <w:sz w:val="32"/>
          <w:szCs w:val="32"/>
          <w:lang w:val="en-US" w:eastAsia="zh-CN" w:bidi="ar-SA"/>
        </w:rPr>
        <w:t>社会效益</w:t>
      </w:r>
      <w:r>
        <w:rPr>
          <w:rFonts w:hint="default" w:ascii="Times New Roman" w:hAnsi="Times New Roman" w:eastAsia="仿宋_GB2312" w:cs="Times New Roman"/>
          <w:b w:val="0"/>
          <w:bCs w:val="0"/>
          <w:kern w:val="28"/>
          <w:sz w:val="32"/>
          <w:szCs w:val="32"/>
          <w:lang w:val="en-US" w:eastAsia="zh-CN" w:bidi="ar-SA"/>
        </w:rPr>
        <w:t>]方面的提升，为项目的利益相关者带来了实实在在的利益。</w:t>
      </w:r>
    </w:p>
    <w:p w14:paraId="2ECB8263">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综上所述，[2023年特克斯县红十字会第一次会员代表大会会议]在绩效评价中表现出色，达到了项目的预期目标，并在多个方面取得了显著的成效。</w:t>
      </w:r>
    </w:p>
    <w:p w14:paraId="43DE260A">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634BEAE0">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分，属于“优”。其中，项目决策类指标权重为20分，得分为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%。项目过程类指标权重为20分，得分为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%。项目产出类指标权重为40分，得分为</w:t>
      </w:r>
      <w:r>
        <w:rPr>
          <w:rFonts w:hint="eastAsia" w:ascii="Times New Roman" w:hAnsi="Times New Roman" w:eastAsia="仿宋_GB2312" w:cs="Times New Roman"/>
          <w:b w:val="0"/>
          <w:bCs w:val="0"/>
          <w:lang w:val="en-US" w:eastAsia="zh-CN"/>
        </w:rPr>
        <w:t>40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%。项目效益类指标权重为20分，得分为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5FC89652">
      <w:pPr>
        <w:pStyle w:val="9"/>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4C791595">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78FCC394">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575A99E1">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593CDA3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0853219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107768C">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3CBBB278">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9B8BE63">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2EC191A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056DA92">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178D9727">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E130012">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04EAB88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5A1CCDE">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563ED727">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1A01AE27">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03FBB6B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96F3A0B">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78E7AF41">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F36DAD4">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414783B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83C855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5D88363F">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69B90C91">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14:paraId="0FEA5CBA">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62585E78">
      <w:pPr>
        <w:pStyle w:val="9"/>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72D173D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C8BC723">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7A3A5BB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7C1BBB3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3CD6136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0D8872D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421AA77E">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3133296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0A33FF5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35E8EE1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21BEF83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5C3FF872">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1BBEFD2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54A6CE1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7F17394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4F0DCC9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14:paraId="34E68E6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30A3700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60F8810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5D4D35C3">
      <w:pPr>
        <w:pStyle w:val="9"/>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14D2A1C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三级指标构成，权重分值为20分，实际得分</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14:paraId="18D220A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1.资金管理</w:t>
      </w:r>
    </w:p>
    <w:p w14:paraId="22A66F1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787022D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本项目总投资</w:t>
      </w:r>
      <w:r>
        <w:rPr>
          <w:rFonts w:hint="eastAsia" w:ascii="Times New Roman" w:hAnsi="Times New Roman" w:eastAsia="仿宋_GB2312" w:cs="Times New Roman"/>
          <w:sz w:val="32"/>
          <w:szCs w:val="32"/>
          <w:lang w:val="en-US" w:eastAsia="zh-CN"/>
        </w:rPr>
        <w:t>0.67</w:t>
      </w:r>
      <w:r>
        <w:rPr>
          <w:rFonts w:hint="default" w:ascii="Times New Roman" w:hAnsi="Times New Roman" w:eastAsia="仿宋_GB2312" w:cs="Times New Roman"/>
          <w:sz w:val="32"/>
          <w:szCs w:val="32"/>
          <w:lang w:val="en-US" w:eastAsia="zh-CN"/>
        </w:rPr>
        <w:t>万元，财政资金及时足额到位，到位率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%，预算资金按计划进度执行。</w:t>
      </w:r>
    </w:p>
    <w:p w14:paraId="17CC094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71F17827">
      <w:pPr>
        <w:shd w:val="clear" w:color="auto" w:fill="auto"/>
        <w:spacing w:line="600" w:lineRule="exact"/>
        <w:ind w:firstLine="640" w:firstLineChars="200"/>
        <w:outlineLvl w:val="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sz w:val="32"/>
          <w:szCs w:val="32"/>
          <w:lang w:val="en-US" w:eastAsia="zh-CN"/>
        </w:rPr>
        <w:t>预算编制较为详细，项目资金支出总体能够按照预算执行，预算资金支出</w:t>
      </w:r>
      <w:r>
        <w:rPr>
          <w:rFonts w:hint="eastAsia" w:ascii="Times New Roman" w:hAnsi="Times New Roman" w:eastAsia="仿宋_GB2312" w:cs="Times New Roman"/>
          <w:sz w:val="32"/>
          <w:szCs w:val="32"/>
          <w:lang w:val="en-US" w:eastAsia="zh-CN"/>
        </w:rPr>
        <w:t>0.67</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100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p>
    <w:p w14:paraId="4F39E93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5D7AF8A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本项目的资金使用严格遵循了国家相关法律法规与财务制度，确保了资金的合规性与安全性。在资金使用过程中，我们建立了完善的财务管理体系，对资金的流动进行了全程监控与记录。</w:t>
      </w:r>
    </w:p>
    <w:p w14:paraId="12BE394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524B645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04302B7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2.组织实施</w:t>
      </w:r>
    </w:p>
    <w:p w14:paraId="6942498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24A047E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35E4882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在制度设计上，我们注重了制度的科学性与可操作性，确保制度能够切实指导项目的执行与管理。</w:t>
      </w:r>
    </w:p>
    <w:p w14:paraId="5ABC079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59195D9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627E7E7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4BE2EE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7303DA1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35C1845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4ED9922B">
      <w:pPr>
        <w:pStyle w:val="10"/>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5DF92E8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个三级指标构成，权重分为40分，实际得分</w:t>
      </w:r>
      <w:r>
        <w:rPr>
          <w:rFonts w:hint="eastAsia" w:ascii="Times New Roman" w:hAnsi="Times New Roman"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%。具体产出指标完成情况如下：</w:t>
      </w:r>
    </w:p>
    <w:p w14:paraId="7153DAD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17CE623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指标1：制作代表证、工作证数量，指标值：&gt;=100个，实际完成值：</w:t>
      </w:r>
      <w:r>
        <w:rPr>
          <w:rFonts w:hint="eastAsia" w:eastAsia="仿宋_GB2312" w:cs="Times New Roman"/>
          <w:sz w:val="32"/>
          <w:szCs w:val="32"/>
          <w:highlight w:val="none"/>
          <w:lang w:val="en-US" w:eastAsia="zh-CN"/>
        </w:rPr>
        <w:t>100个</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6745B979">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2：制作代表手册数量，</w:t>
      </w:r>
      <w:r>
        <w:rPr>
          <w:rFonts w:hint="default" w:ascii="Times New Roman" w:hAnsi="Times New Roman" w:eastAsia="仿宋_GB2312" w:cs="Times New Roman"/>
          <w:sz w:val="32"/>
          <w:szCs w:val="32"/>
          <w:highlight w:val="none"/>
        </w:rPr>
        <w:t>指标值：&gt;=90个，实际完成值：</w:t>
      </w:r>
      <w:r>
        <w:rPr>
          <w:rFonts w:hint="eastAsia" w:eastAsia="仿宋_GB2312" w:cs="Times New Roman"/>
          <w:sz w:val="32"/>
          <w:szCs w:val="32"/>
          <w:highlight w:val="none"/>
          <w:lang w:val="en-US" w:eastAsia="zh-CN"/>
        </w:rPr>
        <w:t>90个</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29BA4BC8">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r>
        <w:rPr>
          <w:rFonts w:hint="eastAsia" w:eastAsia="仿宋_GB2312" w:cs="Times New Roman"/>
          <w:sz w:val="32"/>
          <w:szCs w:val="32"/>
          <w:highlight w:val="none"/>
          <w:lang w:eastAsia="zh-CN"/>
        </w:rPr>
        <w:t>：</w:t>
      </w:r>
    </w:p>
    <w:p w14:paraId="714E6A1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w:t>
      </w:r>
      <w:r>
        <w:rPr>
          <w:rFonts w:hint="default" w:ascii="Times New Roman" w:hAnsi="Times New Roman" w:eastAsia="仿宋_GB2312" w:cs="Times New Roman"/>
          <w:sz w:val="32"/>
          <w:szCs w:val="32"/>
          <w:highlight w:val="none"/>
        </w:rPr>
        <w:t>资金支付准确率</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指标值：=100%，实际完成值：100%，指标完成率100%。</w:t>
      </w:r>
    </w:p>
    <w:p w14:paraId="58502B6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58F8C04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w:t>
      </w:r>
      <w:r>
        <w:rPr>
          <w:rFonts w:hint="default" w:ascii="Times New Roman" w:hAnsi="Times New Roman" w:eastAsia="仿宋_GB2312" w:cs="Times New Roman"/>
          <w:sz w:val="32"/>
          <w:szCs w:val="32"/>
          <w:highlight w:val="none"/>
        </w:rPr>
        <w:t>资金支付及时率</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指标值：=100%，实际完成值：100%，指标完成率100%。</w:t>
      </w:r>
    </w:p>
    <w:p w14:paraId="651D9B4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7D1FDE6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w:t>
      </w:r>
      <w:r>
        <w:rPr>
          <w:rFonts w:hint="default" w:ascii="Times New Roman" w:hAnsi="Times New Roman" w:eastAsia="仿宋_GB2312" w:cs="Times New Roman"/>
          <w:sz w:val="32"/>
          <w:szCs w:val="32"/>
          <w:highlight w:val="none"/>
        </w:rPr>
        <w:t>代表证、工作证制作经费</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指标值：&lt;=1000元，实际完成值：1000元，指标完成率100%。</w:t>
      </w:r>
    </w:p>
    <w:p w14:paraId="2943BBD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指标2：代表手册、代表文件袋费用，指标值：&lt;=1800元，实际完成值：1800元，指标完成率100%。</w:t>
      </w:r>
    </w:p>
    <w:p w14:paraId="225D32D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指标3：会议材料经费，指标值：&lt;=3900元，实际完成值：3900元，指标完成率100%。</w:t>
      </w:r>
    </w:p>
    <w:p w14:paraId="53C77EF1">
      <w:pPr>
        <w:pStyle w:val="10"/>
        <w:numPr>
          <w:ilvl w:val="0"/>
          <w:numId w:val="0"/>
        </w:numPr>
        <w:spacing w:line="560" w:lineRule="exact"/>
        <w:ind w:firstLine="643" w:firstLineChars="200"/>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35E91DE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个三级指标构成，权重分为20分，实际得分</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%。具体效益指标及满意度指标完成情况如下：</w:t>
      </w:r>
    </w:p>
    <w:p w14:paraId="4B2A1A16">
      <w:pPr>
        <w:numPr>
          <w:ilvl w:val="0"/>
          <w:numId w:val="5"/>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14:paraId="7E6462D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社会效益指标：推动代表大会顺利进行</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指标值：有效推动，实际完成值：效推动，指标完成率100%。</w:t>
      </w:r>
    </w:p>
    <w:p w14:paraId="4CAF15B5">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p>
    <w:p w14:paraId="4C258BD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4B6D57B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①</w:t>
      </w:r>
      <w:r>
        <w:rPr>
          <w:rFonts w:hint="eastAsia" w:eastAsia="仿宋_GB2312" w:cs="Times New Roman"/>
          <w:sz w:val="32"/>
          <w:szCs w:val="32"/>
          <w:highlight w:val="none"/>
          <w:lang w:val="en-US" w:eastAsia="zh-CN"/>
        </w:rPr>
        <w:t>满意度指标：</w:t>
      </w:r>
      <w:r>
        <w:rPr>
          <w:rFonts w:hint="default" w:ascii="Times New Roman" w:hAnsi="Times New Roman" w:eastAsia="仿宋_GB2312" w:cs="Times New Roman"/>
          <w:sz w:val="32"/>
          <w:szCs w:val="32"/>
          <w:highlight w:val="none"/>
          <w:lang w:val="en-US" w:eastAsia="zh-CN"/>
        </w:rPr>
        <w:t>代表人员满意度</w:t>
      </w:r>
      <w:r>
        <w:rPr>
          <w:rFonts w:hint="eastAsia" w:eastAsia="仿宋_GB2312" w:cs="Times New Roman"/>
          <w:sz w:val="32"/>
          <w:szCs w:val="32"/>
          <w:highlight w:val="none"/>
          <w:lang w:val="en-US" w:eastAsia="zh-CN"/>
        </w:rPr>
        <w:t>，标值：&gt;=95%，实际完95%，指标完成率100%。</w:t>
      </w:r>
    </w:p>
    <w:p w14:paraId="5577674D">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09C0911E">
      <w:pPr>
        <w:pStyle w:val="20"/>
        <w:spacing w:line="560" w:lineRule="exact"/>
        <w:ind w:firstLine="64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2023年特克斯县红十字会第一次会员代表大会会议项目年初预算</w:t>
      </w:r>
      <w:r>
        <w:rPr>
          <w:rFonts w:hint="eastAsia" w:ascii="Times New Roman" w:hAnsi="Times New Roman" w:eastAsia="仿宋_GB2312" w:cs="Times New Roman"/>
          <w:b w:val="0"/>
          <w:bCs w:val="0"/>
          <w:kern w:val="28"/>
          <w:sz w:val="32"/>
          <w:szCs w:val="32"/>
          <w:lang w:val="en-US" w:eastAsia="zh-CN" w:bidi="ar-SA"/>
        </w:rPr>
        <w:t>0.67</w:t>
      </w:r>
      <w:r>
        <w:rPr>
          <w:rFonts w:hint="default" w:ascii="Times New Roman" w:hAnsi="Times New Roman" w:eastAsia="仿宋_GB2312" w:cs="Times New Roman"/>
          <w:b w:val="0"/>
          <w:bCs w:val="0"/>
          <w:kern w:val="28"/>
          <w:sz w:val="32"/>
          <w:szCs w:val="32"/>
          <w:lang w:val="en-US" w:eastAsia="zh-CN" w:bidi="ar-SA"/>
        </w:rPr>
        <w:t>万元，全年预算</w:t>
      </w:r>
      <w:r>
        <w:rPr>
          <w:rFonts w:hint="eastAsia" w:ascii="Times New Roman" w:hAnsi="Times New Roman" w:eastAsia="仿宋_GB2312" w:cs="Times New Roman"/>
          <w:b w:val="0"/>
          <w:bCs w:val="0"/>
          <w:kern w:val="28"/>
          <w:sz w:val="32"/>
          <w:szCs w:val="32"/>
          <w:lang w:val="en-US" w:eastAsia="zh-CN" w:bidi="ar-SA"/>
        </w:rPr>
        <w:t>0.67</w:t>
      </w:r>
      <w:r>
        <w:rPr>
          <w:rFonts w:hint="default" w:ascii="Times New Roman" w:hAnsi="Times New Roman" w:eastAsia="仿宋_GB2312" w:cs="Times New Roman"/>
          <w:b w:val="0"/>
          <w:bCs w:val="0"/>
          <w:kern w:val="28"/>
          <w:sz w:val="32"/>
          <w:szCs w:val="32"/>
          <w:lang w:val="en-US" w:eastAsia="zh-CN" w:bidi="ar-SA"/>
        </w:rPr>
        <w:t>万元，实际支出</w:t>
      </w:r>
      <w:r>
        <w:rPr>
          <w:rFonts w:hint="eastAsia" w:ascii="Times New Roman" w:hAnsi="Times New Roman" w:eastAsia="仿宋_GB2312" w:cs="Times New Roman"/>
          <w:b w:val="0"/>
          <w:bCs w:val="0"/>
          <w:kern w:val="28"/>
          <w:sz w:val="32"/>
          <w:szCs w:val="32"/>
          <w:lang w:val="en-US" w:eastAsia="zh-CN" w:bidi="ar-SA"/>
        </w:rPr>
        <w:t>0.67</w:t>
      </w:r>
      <w:r>
        <w:rPr>
          <w:rFonts w:hint="default" w:ascii="Times New Roman" w:hAnsi="Times New Roman" w:eastAsia="仿宋_GB2312" w:cs="Times New Roman"/>
          <w:b w:val="0"/>
          <w:bCs w:val="0"/>
          <w:kern w:val="28"/>
          <w:sz w:val="32"/>
          <w:szCs w:val="32"/>
          <w:lang w:val="en-US" w:eastAsia="zh-CN" w:bidi="ar-SA"/>
        </w:rPr>
        <w:t>万元，预算执行率为</w:t>
      </w:r>
      <w:r>
        <w:rPr>
          <w:rFonts w:hint="eastAsia" w:ascii="Times New Roman" w:hAnsi="Times New Roman" w:eastAsia="仿宋_GB2312" w:cs="Times New Roman"/>
          <w:b w:val="0"/>
          <w:bCs w:val="0"/>
          <w:kern w:val="28"/>
          <w:sz w:val="32"/>
          <w:szCs w:val="32"/>
          <w:lang w:val="en-US" w:eastAsia="zh-CN" w:bidi="ar-SA"/>
        </w:rPr>
        <w:t>100</w:t>
      </w:r>
      <w:r>
        <w:rPr>
          <w:rFonts w:hint="default" w:ascii="Times New Roman" w:hAnsi="Times New Roman" w:eastAsia="仿宋_GB2312" w:cs="Times New Roman"/>
          <w:b w:val="0"/>
          <w:bCs w:val="0"/>
          <w:kern w:val="28"/>
          <w:sz w:val="32"/>
          <w:szCs w:val="32"/>
          <w:lang w:val="en-US" w:eastAsia="zh-CN" w:bidi="ar-SA"/>
        </w:rPr>
        <w:t>%，项目绩效指标总体完成率为</w:t>
      </w:r>
      <w:r>
        <w:rPr>
          <w:rFonts w:hint="eastAsia" w:ascii="Times New Roman" w:hAnsi="Times New Roman" w:eastAsia="仿宋_GB2312" w:cs="Times New Roman"/>
          <w:b w:val="0"/>
          <w:bCs w:val="0"/>
          <w:kern w:val="28"/>
          <w:sz w:val="32"/>
          <w:szCs w:val="32"/>
          <w:lang w:val="en-US" w:eastAsia="zh-CN" w:bidi="ar-SA"/>
        </w:rPr>
        <w:t>100</w:t>
      </w:r>
      <w:r>
        <w:rPr>
          <w:rFonts w:hint="default" w:ascii="Times New Roman" w:hAnsi="Times New Roman" w:eastAsia="仿宋_GB2312" w:cs="Times New Roman"/>
          <w:b w:val="0"/>
          <w:bCs w:val="0"/>
          <w:kern w:val="28"/>
          <w:sz w:val="32"/>
          <w:szCs w:val="32"/>
          <w:lang w:val="en-US" w:eastAsia="zh-CN" w:bidi="ar-SA"/>
        </w:rPr>
        <w:t>%，</w:t>
      </w:r>
      <w:r>
        <w:rPr>
          <w:rFonts w:hint="default" w:ascii="Times New Roman" w:hAnsi="Times New Roman" w:eastAsia="仿宋_GB2312" w:cs="Times New Roman"/>
          <w:b w:val="0"/>
          <w:bCs w:val="0"/>
          <w:kern w:val="28"/>
          <w:sz w:val="32"/>
          <w:szCs w:val="32"/>
          <w:lang w:val="en-US" w:bidi="ar-SA"/>
        </w:rPr>
        <w:t>总体</w:t>
      </w:r>
      <w:r>
        <w:rPr>
          <w:rFonts w:hint="default" w:ascii="Times New Roman" w:hAnsi="Times New Roman" w:eastAsia="仿宋_GB2312" w:cs="Times New Roman"/>
          <w:b w:val="0"/>
          <w:bCs w:val="0"/>
          <w:kern w:val="28"/>
          <w:sz w:val="32"/>
          <w:szCs w:val="32"/>
          <w:lang w:val="en-US" w:eastAsia="zh-CN" w:bidi="ar-SA"/>
        </w:rPr>
        <w:t>偏差率为</w:t>
      </w:r>
      <w:r>
        <w:rPr>
          <w:rFonts w:hint="eastAsia" w:ascii="Times New Roman" w:hAnsi="Times New Roman" w:eastAsia="仿宋_GB2312" w:cs="Times New Roman"/>
          <w:b w:val="0"/>
          <w:bCs w:val="0"/>
          <w:kern w:val="28"/>
          <w:sz w:val="32"/>
          <w:szCs w:val="32"/>
          <w:lang w:val="en-US" w:eastAsia="zh-CN" w:bidi="ar-SA"/>
        </w:rPr>
        <w:t>0</w:t>
      </w:r>
      <w:r>
        <w:rPr>
          <w:rFonts w:hint="default" w:ascii="Times New Roman" w:hAnsi="Times New Roman" w:eastAsia="仿宋_GB2312" w:cs="Times New Roman"/>
          <w:b w:val="0"/>
          <w:bCs w:val="0"/>
          <w:kern w:val="28"/>
          <w:sz w:val="32"/>
          <w:szCs w:val="32"/>
          <w:lang w:val="en-US" w:eastAsia="zh-CN" w:bidi="ar-SA"/>
        </w:rPr>
        <w:t>。</w:t>
      </w:r>
    </w:p>
    <w:p w14:paraId="1BE8A465">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233E8769">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1342D07C">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29B95812">
      <w:pPr>
        <w:pStyle w:val="9"/>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78A296A9">
      <w:pPr>
        <w:keepNext/>
        <w:keepLines/>
        <w:numPr>
          <w:ilvl w:val="0"/>
          <w:numId w:val="6"/>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07A2275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19AEA53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14:paraId="35867719">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22A3D67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1BBA33D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6F2AB10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517B7344">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1474FA8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4613FAB9">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3FE94974">
      <w:pPr>
        <w:pStyle w:val="11"/>
        <w:spacing w:after="0" w:line="560" w:lineRule="exact"/>
        <w:ind w:left="0" w:leftChars="0" w:firstLine="64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本项目无其他需说明的问题。</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5BE67AA-6B42-40ED-BDC5-263B999AD58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E9316922-01E1-40E2-8E00-3F8EF160D622}"/>
  </w:font>
  <w:font w:name="华文中宋">
    <w:panose1 w:val="02010600040101010101"/>
    <w:charset w:val="86"/>
    <w:family w:val="auto"/>
    <w:pitch w:val="default"/>
    <w:sig w:usb0="00000287" w:usb1="080F0000" w:usb2="00000000" w:usb3="00000000" w:csb0="0004009F" w:csb1="DFD70000"/>
    <w:embedRegular r:id="rId3" w:fontKey="{1904B6F4-DEFD-4C6A-80AA-E7C5C10A489D}"/>
  </w:font>
  <w:font w:name="方正小标宋_GBK">
    <w:panose1 w:val="02000000000000000000"/>
    <w:charset w:val="86"/>
    <w:family w:val="script"/>
    <w:pitch w:val="default"/>
    <w:sig w:usb0="A00002BF" w:usb1="38CF7CFA" w:usb2="00082016" w:usb3="00000000" w:csb0="00040001" w:csb1="00000000"/>
    <w:embedRegular r:id="rId4" w:fontKey="{843DB3A5-04D9-4F97-9F30-853D698AE7E5}"/>
  </w:font>
  <w:font w:name="方正小标宋简体">
    <w:panose1 w:val="03000509000000000000"/>
    <w:charset w:val="86"/>
    <w:family w:val="auto"/>
    <w:pitch w:val="default"/>
    <w:sig w:usb0="00000001" w:usb1="080E0000" w:usb2="00000000" w:usb3="00000000" w:csb0="00040000" w:csb1="00000000"/>
    <w:embedRegular r:id="rId5" w:fontKey="{9BB31033-95D0-4248-8786-5CC9E3C19406}"/>
  </w:font>
  <w:font w:name="楷体_GB2312">
    <w:panose1 w:val="02010609030101010101"/>
    <w:charset w:val="86"/>
    <w:family w:val="auto"/>
    <w:pitch w:val="default"/>
    <w:sig w:usb0="00000001" w:usb1="080E0000" w:usb2="00000000" w:usb3="00000000" w:csb0="00040000" w:csb1="00000000"/>
    <w:embedRegular r:id="rId6" w:fontKey="{43B6B3BA-CBDE-43DA-9E34-ADFD266E274E}"/>
  </w:font>
  <w:font w:name="楷体">
    <w:panose1 w:val="02010609060101010101"/>
    <w:charset w:val="86"/>
    <w:family w:val="modern"/>
    <w:pitch w:val="default"/>
    <w:sig w:usb0="800002BF" w:usb1="38CF7CFA" w:usb2="00000016" w:usb3="00000000" w:csb0="00040001" w:csb1="00000000"/>
    <w:embedRegular r:id="rId7" w:fontKey="{65D98AC3-49D7-4279-9C35-B2A82BB9515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68064093">
        <w:pPr>
          <w:pStyle w:val="6"/>
          <w:jc w:val="center"/>
        </w:pPr>
        <w:r>
          <w:fldChar w:fldCharType="begin"/>
        </w:r>
        <w:r>
          <w:instrText xml:space="preserve">PAGE   \* MERGEFORMAT</w:instrText>
        </w:r>
        <w:r>
          <w:fldChar w:fldCharType="separate"/>
        </w:r>
        <w:r>
          <w:rPr>
            <w:lang w:val="zh-CN"/>
          </w:rPr>
          <w:t>13</w:t>
        </w:r>
        <w:r>
          <w:fldChar w:fldCharType="end"/>
        </w:r>
      </w:p>
    </w:sdtContent>
  </w:sdt>
  <w:p w14:paraId="561EB3C2">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lvlText w:val="%1."/>
      <w:lvlJc w:val="left"/>
      <w:pPr>
        <w:tabs>
          <w:tab w:val="left" w:pos="312"/>
        </w:tabs>
      </w:p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2784105C"/>
    <w:rsid w:val="63374031"/>
    <w:rsid w:val="788C274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Balloon Text"/>
    <w:basedOn w:val="1"/>
    <w:link w:val="21"/>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3"/>
    <w:qFormat/>
    <w:uiPriority w:val="0"/>
    <w:pPr>
      <w:spacing w:after="0"/>
      <w:ind w:firstLine="200" w:firstLineChars="200"/>
    </w:pPr>
  </w:style>
  <w:style w:type="paragraph" w:styleId="11">
    <w:name w:val="Body Text First Indent 2"/>
    <w:basedOn w:val="4"/>
    <w:qFormat/>
    <w:uiPriority w:val="0"/>
    <w:pPr>
      <w:ind w:firstLine="420" w:firstLineChars="200"/>
    </w:pPr>
  </w:style>
  <w:style w:type="table" w:styleId="1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5"/>
    <w:qFormat/>
    <w:uiPriority w:val="0"/>
    <w:rPr>
      <w:rFonts w:ascii="Times New Roman" w:hAnsi="Times New Roman" w:eastAsia="宋体" w:cs="Times New Roman"/>
      <w:kern w:val="2"/>
      <w:sz w:val="18"/>
      <w:szCs w:val="18"/>
    </w:rPr>
  </w:style>
  <w:style w:type="character" w:customStyle="1" w:styleId="22">
    <w:name w:val="页眉 字符"/>
    <w:basedOn w:val="14"/>
    <w:link w:val="7"/>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 w:type="character" w:customStyle="1" w:styleId="25">
    <w:name w:val="font31"/>
    <w:basedOn w:val="14"/>
    <w:qFormat/>
    <w:uiPriority w:val="0"/>
    <w:rPr>
      <w:rFonts w:hint="eastAsia" w:ascii="仿宋_GB2312" w:eastAsia="仿宋_GB2312" w:cs="仿宋_GB2312"/>
      <w:b/>
      <w:bCs/>
      <w:color w:val="000000"/>
      <w:sz w:val="22"/>
      <w:szCs w:val="22"/>
      <w:u w:val="none"/>
    </w:rPr>
  </w:style>
  <w:style w:type="character" w:customStyle="1" w:styleId="26">
    <w:name w:val="font81"/>
    <w:basedOn w:val="14"/>
    <w:qFormat/>
    <w:uiPriority w:val="0"/>
    <w:rPr>
      <w:rFonts w:hint="default" w:ascii="Times New Roman" w:hAnsi="Times New Roman" w:cs="Times New Roman"/>
      <w:b/>
      <w:bCs/>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145C805928A24B058FC62C3AECC5B9AE</vt:lpwstr>
  </property>
  <property fmtid="{D5CDD505-2E9C-101B-9397-08002B2CF9AE}" pid="4" name="KSOTemplateDocerSaveRecord">
    <vt:lpwstr>eyJoZGlkIjoiM2QyNTVlMjA1MzU0ZmE2ZGVjNjEzNjExZjg0MmQ1MzciLCJ1c2VySWQiOiIyMjk4MzUzNDIifQ==</vt:lpwstr>
  </property>
</Properties>
</file>

<file path=customXml/itemProps1.xml><?xml version="1.0" encoding="utf-8"?>
<ds:datastoreItem xmlns:ds="http://schemas.openxmlformats.org/officeDocument/2006/customXml" ds:itemID="{326c3830-d9e7-466d-acc5-56cf77cd3371}">
  <ds:schemaRefs/>
</ds:datastoreItem>
</file>

<file path=docProps/app.xml><?xml version="1.0" encoding="utf-8"?>
<Properties xmlns="http://schemas.openxmlformats.org/officeDocument/2006/extended-properties" xmlns:vt="http://schemas.openxmlformats.org/officeDocument/2006/docPropsVTypes">
  <Template>Normal</Template>
  <Pages>21</Pages>
  <Words>6694</Words>
  <Characters>6856</Characters>
  <Lines>58</Lines>
  <Paragraphs>16</Paragraphs>
  <TotalTime>29</TotalTime>
  <ScaleCrop>false</ScaleCrop>
  <LinksUpToDate>false</LinksUpToDate>
  <CharactersWithSpaces>6859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雨。</cp:lastModifiedBy>
  <dcterms:modified xsi:type="dcterms:W3CDTF">2025-11-13T07:10:47Z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145C805928A24B058FC62C3AECC5B9AE</vt:lpwstr>
  </property>
  <property fmtid="{D5CDD505-2E9C-101B-9397-08002B2CF9AE}" pid="4" name="KSOTemplateDocerSaveRecord">
    <vt:lpwstr>eyJoZGlkIjoiMzEwNjkzMWMxZWMzNzU0NmUyNzQ2NGY3YzlmZjBhZDUiLCJ1c2VySWQiOiI0OTMxMTE3MjUifQ==</vt:lpwstr>
  </property>
</Properties>
</file>