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F8A3F"/>
    <w:p w14:paraId="6646874E">
      <w:pPr>
        <w:spacing w:line="540" w:lineRule="exact"/>
        <w:jc w:val="center"/>
        <w:rPr>
          <w:rFonts w:hint="default" w:ascii="Times New Roman" w:hAnsi="Times New Roman" w:eastAsia="华文中宋" w:cs="Times New Roman"/>
          <w:b/>
          <w:kern w:val="0"/>
          <w:sz w:val="52"/>
          <w:szCs w:val="52"/>
        </w:rPr>
      </w:pPr>
    </w:p>
    <w:p w14:paraId="07658220">
      <w:pPr>
        <w:spacing w:line="540" w:lineRule="exact"/>
        <w:rPr>
          <w:rFonts w:hint="default" w:ascii="Times New Roman" w:hAnsi="Times New Roman" w:eastAsia="华文中宋" w:cs="Times New Roman"/>
          <w:b/>
          <w:kern w:val="0"/>
          <w:sz w:val="52"/>
          <w:szCs w:val="52"/>
        </w:rPr>
      </w:pPr>
    </w:p>
    <w:p w14:paraId="6242183E">
      <w:pPr>
        <w:spacing w:line="540" w:lineRule="exact"/>
        <w:jc w:val="center"/>
        <w:rPr>
          <w:rFonts w:hint="default" w:ascii="Times New Roman" w:hAnsi="Times New Roman" w:eastAsia="华文中宋" w:cs="Times New Roman"/>
          <w:b/>
          <w:kern w:val="0"/>
          <w:sz w:val="52"/>
          <w:szCs w:val="52"/>
        </w:rPr>
      </w:pPr>
    </w:p>
    <w:p w14:paraId="68C32F72">
      <w:pPr>
        <w:spacing w:line="540" w:lineRule="exact"/>
        <w:jc w:val="center"/>
        <w:rPr>
          <w:rFonts w:hint="default" w:ascii="Times New Roman" w:hAnsi="Times New Roman" w:eastAsia="华文中宋" w:cs="Times New Roman"/>
          <w:b/>
          <w:kern w:val="0"/>
          <w:sz w:val="52"/>
          <w:szCs w:val="52"/>
        </w:rPr>
      </w:pPr>
    </w:p>
    <w:p w14:paraId="1B6CB552">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2024年单位事业收入</w:t>
      </w:r>
      <w:r>
        <w:rPr>
          <w:rFonts w:hint="eastAsia" w:ascii="方正小标宋简体" w:hAnsi="方正小标宋简体" w:eastAsia="方正小标宋简体" w:cs="方正小标宋简体"/>
          <w:kern w:val="0"/>
          <w:sz w:val="44"/>
          <w:szCs w:val="44"/>
        </w:rPr>
        <w:t>项目支出绩效评价报告</w:t>
      </w:r>
    </w:p>
    <w:p w14:paraId="33E43683">
      <w:pPr>
        <w:spacing w:line="540" w:lineRule="exact"/>
        <w:jc w:val="center"/>
        <w:rPr>
          <w:rFonts w:hint="default" w:ascii="Times New Roman" w:hAnsi="Times New Roman" w:eastAsia="华文中宋" w:cs="Times New Roman"/>
          <w:b/>
          <w:kern w:val="0"/>
          <w:sz w:val="52"/>
          <w:szCs w:val="52"/>
        </w:rPr>
      </w:pPr>
    </w:p>
    <w:p w14:paraId="2A5CBF8C">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1E27EE57">
      <w:pPr>
        <w:spacing w:line="540" w:lineRule="exact"/>
        <w:jc w:val="center"/>
        <w:rPr>
          <w:rFonts w:hint="default" w:ascii="Times New Roman" w:hAnsi="Times New Roman" w:eastAsia="仿宋_GB2312" w:cs="Times New Roman"/>
          <w:kern w:val="0"/>
          <w:sz w:val="32"/>
          <w:szCs w:val="32"/>
        </w:rPr>
      </w:pPr>
    </w:p>
    <w:p w14:paraId="01FE913C">
      <w:pPr>
        <w:spacing w:line="540" w:lineRule="exact"/>
        <w:jc w:val="center"/>
        <w:rPr>
          <w:rFonts w:hint="default" w:ascii="Times New Roman" w:hAnsi="Times New Roman" w:eastAsia="仿宋_GB2312" w:cs="Times New Roman"/>
          <w:kern w:val="0"/>
          <w:sz w:val="32"/>
          <w:szCs w:val="32"/>
        </w:rPr>
      </w:pPr>
    </w:p>
    <w:p w14:paraId="54F07A05">
      <w:pPr>
        <w:spacing w:line="540" w:lineRule="exact"/>
        <w:jc w:val="center"/>
        <w:rPr>
          <w:rFonts w:hint="default" w:ascii="Times New Roman" w:hAnsi="Times New Roman" w:eastAsia="仿宋_GB2312" w:cs="Times New Roman"/>
          <w:kern w:val="0"/>
          <w:sz w:val="32"/>
          <w:szCs w:val="32"/>
        </w:rPr>
      </w:pPr>
    </w:p>
    <w:p w14:paraId="1B099F7E">
      <w:pPr>
        <w:pStyle w:val="9"/>
        <w:rPr>
          <w:rFonts w:hint="default" w:ascii="Times New Roman" w:hAnsi="Times New Roman" w:cs="Times New Roman"/>
          <w:sz w:val="32"/>
          <w:szCs w:val="32"/>
        </w:rPr>
      </w:pPr>
    </w:p>
    <w:p w14:paraId="44A1C244">
      <w:pPr>
        <w:spacing w:line="540" w:lineRule="exact"/>
        <w:jc w:val="center"/>
        <w:rPr>
          <w:rFonts w:hint="default" w:ascii="Times New Roman" w:hAnsi="Times New Roman" w:eastAsia="仿宋_GB2312" w:cs="Times New Roman"/>
          <w:kern w:val="0"/>
          <w:sz w:val="32"/>
          <w:szCs w:val="32"/>
        </w:rPr>
      </w:pPr>
    </w:p>
    <w:p w14:paraId="47C9851A">
      <w:pPr>
        <w:spacing w:line="540" w:lineRule="exact"/>
        <w:rPr>
          <w:rFonts w:hint="default" w:ascii="Times New Roman" w:hAnsi="Times New Roman" w:eastAsia="仿宋_GB2312" w:cs="Times New Roman"/>
          <w:kern w:val="0"/>
          <w:sz w:val="32"/>
          <w:szCs w:val="32"/>
        </w:rPr>
      </w:pPr>
    </w:p>
    <w:p w14:paraId="356CE4A8">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2024年单位事业收入</w:t>
      </w:r>
    </w:p>
    <w:p w14:paraId="48BEF3CB">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特克斯县中医医院</w:t>
      </w:r>
    </w:p>
    <w:p w14:paraId="256C3A10">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特克斯县中医医院</w:t>
      </w:r>
    </w:p>
    <w:p w14:paraId="6F5394E0">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马志强</w:t>
      </w:r>
    </w:p>
    <w:p w14:paraId="367CAD2C">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07CD2500">
      <w:pPr>
        <w:spacing w:line="540" w:lineRule="exact"/>
        <w:jc w:val="center"/>
        <w:rPr>
          <w:rFonts w:hint="default" w:ascii="Times New Roman" w:hAnsi="Times New Roman" w:eastAsia="仿宋_GB2312" w:cs="Times New Roman"/>
          <w:kern w:val="0"/>
          <w:sz w:val="30"/>
          <w:szCs w:val="30"/>
        </w:rPr>
      </w:pPr>
    </w:p>
    <w:p w14:paraId="389F01CD">
      <w:pPr>
        <w:spacing w:line="540" w:lineRule="exact"/>
        <w:rPr>
          <w:rStyle w:val="15"/>
          <w:rFonts w:hint="default" w:ascii="Times New Roman" w:hAnsi="Times New Roman" w:eastAsia="黑体" w:cs="Times New Roman"/>
          <w:b w:val="0"/>
          <w:spacing w:val="-4"/>
          <w:sz w:val="32"/>
          <w:szCs w:val="32"/>
        </w:rPr>
      </w:pPr>
    </w:p>
    <w:p w14:paraId="556E2694">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21D0F1BE">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EA7C40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B133271">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421E25F9">
      <w:pPr>
        <w:pStyle w:val="9"/>
        <w:numPr>
          <w:ilvl w:val="0"/>
          <w:numId w:val="0"/>
        </w:numPr>
        <w:spacing w:before="0" w:after="0" w:line="560" w:lineRule="exact"/>
        <w:ind w:firstLine="640" w:firstLineChars="200"/>
        <w:jc w:val="both"/>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习近平新时代中国特色社会主义思想为指导，全面贯彻落实党的十九大精神和新时代党的组织路线，贯彻第三次中央新疆工作座谈会精神，切实加强公立医院改革，探索建立现代医院管理制度，推动实施健康中国战略，以满足人民群众对医疗服务的需求为出发点,坚持创新、协调、绿色、开放、共享发展这条主线，深化公立医院改革，认真执行新时期卫生工作方针，坚持以病人为中心，充分发挥公立医院公益性，把医院和谐稳定作为工作的出发点，把满足人民群众对医疗卫生服务的需求作为工作的着力点，推进医疗、教学、科研的同步发展，提升医院品牌形象，为患者提供优质、便捷、经济的医疗服务，为特克斯县中医药事业健康发展作出积极贡献。</w:t>
      </w:r>
    </w:p>
    <w:p w14:paraId="68651D69">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ED765FF">
      <w:pPr>
        <w:spacing w:line="560" w:lineRule="exact"/>
        <w:ind w:firstLine="600" w:firstLineChars="200"/>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b w:val="0"/>
          <w:bCs w:val="0"/>
          <w:kern w:val="2"/>
          <w:sz w:val="32"/>
          <w:szCs w:val="32"/>
          <w:highlight w:val="none"/>
          <w:lang w:val="en-US" w:eastAsia="zh-CN" w:bidi="ar-SA"/>
        </w:rPr>
        <w:t>为保障公立医院正常运行，更好的服务广大患者，我院需配备充足的医护人员，现有在职职工96人，聘用医护人员及行政后勤人员94人，公立医院自有资金事业收入用于保障我院在职职工工资发放、社保公积金缴纳；聘用职工工资发放、社保公积金的缴纳及全体职工绩效发放，同时，为满足群众就医需求，还需采供充足药品及医用材料、保证日常零星维修及正常开展办公工作。</w:t>
      </w:r>
    </w:p>
    <w:p w14:paraId="08C2ABDF">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sz w:val="32"/>
          <w:szCs w:val="32"/>
        </w:rPr>
        <w:t>项目实施情况：</w:t>
      </w:r>
      <w:r>
        <w:rPr>
          <w:rFonts w:hint="eastAsia" w:ascii="Times New Roman" w:hAnsi="Times New Roman" w:eastAsia="仿宋_GB2312" w:cs="Times New Roman"/>
          <w:b w:val="0"/>
          <w:bCs w:val="0"/>
          <w:kern w:val="2"/>
          <w:sz w:val="32"/>
          <w:szCs w:val="32"/>
          <w:highlight w:val="none"/>
          <w:lang w:val="en-US" w:eastAsia="zh-CN" w:bidi="ar-SA"/>
        </w:rPr>
        <w:t>保障了96名在职职工和94名聘用职工全年的工资、绩效、社保和公积金的按时发放和缴纳，完成了药品及材料的及时采购、保证医院日常后勤维修及办公设备的采购，为医院正常运转提供保障。</w:t>
      </w:r>
    </w:p>
    <w:p w14:paraId="38487A4C">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1477330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D4F329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全年其他资金</w:t>
      </w:r>
      <w:r>
        <w:rPr>
          <w:rFonts w:hint="default" w:ascii="Times New Roman" w:hAnsi="Times New Roman" w:eastAsia="仿宋_GB2312" w:cs="Times New Roman"/>
          <w:sz w:val="32"/>
          <w:szCs w:val="32"/>
          <w:highlight w:val="none"/>
          <w:lang w:val="en-US" w:eastAsia="zh-CN"/>
        </w:rPr>
        <w:t>。</w:t>
      </w:r>
    </w:p>
    <w:p w14:paraId="43097B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298607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default" w:ascii="Times New Roman" w:hAnsi="Times New Roman" w:eastAsia="仿宋_GB2312" w:cs="Times New Roman"/>
          <w:sz w:val="44"/>
          <w:szCs w:val="44"/>
          <w:highlight w:val="none"/>
          <w:lang w:val="en-US" w:eastAsia="zh-CN"/>
        </w:rPr>
        <w:fldChar w:fldCharType="begin"/>
      </w:r>
      <w:r>
        <w:rPr>
          <w:rFonts w:hint="default" w:ascii="Times New Roman" w:hAnsi="Times New Roman" w:eastAsia="仿宋_GB2312" w:cs="Times New Roman"/>
          <w:sz w:val="44"/>
          <w:szCs w:val="44"/>
          <w:highlight w:val="none"/>
          <w:lang w:val="en-US" w:eastAsia="zh-CN"/>
        </w:rPr>
        <w:instrText xml:space="preserve"> = 1 \* GB3 \* MERGEFORMAT </w:instrText>
      </w:r>
      <w:r>
        <w:rPr>
          <w:rFonts w:hint="default" w:ascii="Times New Roman" w:hAnsi="Times New Roman" w:eastAsia="仿宋_GB2312" w:cs="Times New Roman"/>
          <w:sz w:val="44"/>
          <w:szCs w:val="44"/>
          <w:highlight w:val="none"/>
          <w:lang w:val="en-US" w:eastAsia="zh-CN"/>
        </w:rPr>
        <w:fldChar w:fldCharType="separate"/>
      </w:r>
      <w:r>
        <w:rPr>
          <w:sz w:val="28"/>
          <w:szCs w:val="36"/>
          <w:highlight w:val="none"/>
        </w:rPr>
        <w:t>①</w:t>
      </w:r>
      <w:r>
        <w:rPr>
          <w:rFonts w:hint="default" w:ascii="Times New Roman" w:hAnsi="Times New Roman" w:eastAsia="仿宋_GB2312" w:cs="Times New Roman"/>
          <w:sz w:val="44"/>
          <w:szCs w:val="44"/>
          <w:highlight w:val="none"/>
          <w:lang w:val="en-US" w:eastAsia="zh-CN"/>
        </w:rPr>
        <w:fldChar w:fldCharType="end"/>
      </w:r>
      <w:r>
        <w:rPr>
          <w:rFonts w:hint="eastAsia" w:ascii="Times New Roman" w:hAnsi="Times New Roman" w:eastAsia="仿宋_GB2312" w:cs="Times New Roman"/>
          <w:b w:val="0"/>
          <w:bCs w:val="0"/>
          <w:kern w:val="2"/>
          <w:sz w:val="32"/>
          <w:szCs w:val="32"/>
          <w:highlight w:val="none"/>
          <w:lang w:val="en-US" w:eastAsia="zh-CN" w:bidi="ar-SA"/>
        </w:rPr>
        <w:t>保障了96名在职职工和94名聘用职工全年的工资、绩效、社保和公积金的按时发放和缴纳，</w:t>
      </w:r>
      <w:r>
        <w:rPr>
          <w:rFonts w:hint="eastAsia" w:ascii="Times New Roman" w:hAnsi="Times New Roman" w:eastAsia="仿宋_GB2312" w:cs="Times New Roman"/>
          <w:b w:val="0"/>
          <w:bCs w:val="0"/>
          <w:kern w:val="2"/>
          <w:sz w:val="44"/>
          <w:szCs w:val="44"/>
          <w:highlight w:val="none"/>
          <w:lang w:val="en-US" w:eastAsia="zh-CN" w:bidi="ar-SA"/>
        </w:rPr>
        <w:fldChar w:fldCharType="begin"/>
      </w:r>
      <w:r>
        <w:rPr>
          <w:rFonts w:hint="eastAsia" w:ascii="Times New Roman" w:hAnsi="Times New Roman" w:eastAsia="仿宋_GB2312" w:cs="Times New Roman"/>
          <w:b w:val="0"/>
          <w:bCs w:val="0"/>
          <w:kern w:val="2"/>
          <w:sz w:val="44"/>
          <w:szCs w:val="44"/>
          <w:highlight w:val="none"/>
          <w:lang w:val="en-US" w:eastAsia="zh-CN" w:bidi="ar-SA"/>
        </w:rPr>
        <w:instrText xml:space="preserve"> = 2 \* GB3 \* MERGEFORMAT </w:instrText>
      </w:r>
      <w:r>
        <w:rPr>
          <w:rFonts w:hint="eastAsia" w:ascii="Times New Roman" w:hAnsi="Times New Roman" w:eastAsia="仿宋_GB2312" w:cs="Times New Roman"/>
          <w:b w:val="0"/>
          <w:bCs w:val="0"/>
          <w:kern w:val="2"/>
          <w:sz w:val="44"/>
          <w:szCs w:val="44"/>
          <w:highlight w:val="none"/>
          <w:lang w:val="en-US" w:eastAsia="zh-CN" w:bidi="ar-SA"/>
        </w:rPr>
        <w:fldChar w:fldCharType="separate"/>
      </w:r>
      <w:r>
        <w:rPr>
          <w:sz w:val="28"/>
          <w:szCs w:val="36"/>
        </w:rPr>
        <w:t>②</w:t>
      </w:r>
      <w:r>
        <w:rPr>
          <w:rFonts w:hint="eastAsia" w:ascii="Times New Roman" w:hAnsi="Times New Roman" w:eastAsia="仿宋_GB2312" w:cs="Times New Roman"/>
          <w:b w:val="0"/>
          <w:bCs w:val="0"/>
          <w:kern w:val="2"/>
          <w:sz w:val="44"/>
          <w:szCs w:val="44"/>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完成了药品及材料的及时采购</w:t>
      </w:r>
      <w:r>
        <w:rPr>
          <w:rFonts w:hint="eastAsia" w:eastAsia="仿宋_GB2312" w:cs="Times New Roman"/>
          <w:b w:val="0"/>
          <w:bCs w:val="0"/>
          <w:kern w:val="2"/>
          <w:sz w:val="32"/>
          <w:szCs w:val="32"/>
          <w:highlight w:val="none"/>
          <w:lang w:val="en-US" w:eastAsia="zh-CN" w:bidi="ar-SA"/>
        </w:rPr>
        <w:t>，</w:t>
      </w:r>
      <w:r>
        <w:rPr>
          <w:rFonts w:hint="eastAsia" w:eastAsia="仿宋_GB2312" w:cs="Times New Roman"/>
          <w:b w:val="0"/>
          <w:bCs w:val="0"/>
          <w:kern w:val="2"/>
          <w:sz w:val="44"/>
          <w:szCs w:val="44"/>
          <w:highlight w:val="none"/>
          <w:lang w:val="en-US" w:eastAsia="zh-CN" w:bidi="ar-SA"/>
        </w:rPr>
        <w:fldChar w:fldCharType="begin"/>
      </w:r>
      <w:r>
        <w:rPr>
          <w:rFonts w:hint="eastAsia" w:eastAsia="仿宋_GB2312" w:cs="Times New Roman"/>
          <w:b w:val="0"/>
          <w:bCs w:val="0"/>
          <w:kern w:val="2"/>
          <w:sz w:val="44"/>
          <w:szCs w:val="44"/>
          <w:highlight w:val="none"/>
          <w:lang w:val="en-US" w:eastAsia="zh-CN" w:bidi="ar-SA"/>
        </w:rPr>
        <w:instrText xml:space="preserve"> = 3 \* GB3 \* MERGEFORMAT </w:instrText>
      </w:r>
      <w:r>
        <w:rPr>
          <w:rFonts w:hint="eastAsia" w:eastAsia="仿宋_GB2312" w:cs="Times New Roman"/>
          <w:b w:val="0"/>
          <w:bCs w:val="0"/>
          <w:kern w:val="2"/>
          <w:sz w:val="44"/>
          <w:szCs w:val="44"/>
          <w:highlight w:val="none"/>
          <w:lang w:val="en-US" w:eastAsia="zh-CN" w:bidi="ar-SA"/>
        </w:rPr>
        <w:fldChar w:fldCharType="separate"/>
      </w:r>
      <w:r>
        <w:rPr>
          <w:sz w:val="28"/>
          <w:szCs w:val="36"/>
        </w:rPr>
        <w:t>③</w:t>
      </w:r>
      <w:r>
        <w:rPr>
          <w:rFonts w:hint="eastAsia" w:eastAsia="仿宋_GB2312" w:cs="Times New Roman"/>
          <w:b w:val="0"/>
          <w:bCs w:val="0"/>
          <w:kern w:val="2"/>
          <w:sz w:val="44"/>
          <w:szCs w:val="44"/>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保证医院日常后勤维修及办公设备的采购</w:t>
      </w:r>
      <w:r>
        <w:rPr>
          <w:rFonts w:hint="eastAsia" w:eastAsia="仿宋_GB2312" w:cs="Times New Roman"/>
          <w:b w:val="0"/>
          <w:bCs w:val="0"/>
          <w:kern w:val="2"/>
          <w:sz w:val="32"/>
          <w:szCs w:val="32"/>
          <w:highlight w:val="none"/>
          <w:lang w:val="en-US" w:eastAsia="zh-CN" w:bidi="ar-SA"/>
        </w:rPr>
        <w:t>。</w:t>
      </w:r>
    </w:p>
    <w:p w14:paraId="0F517D4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97746A7">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4EBDABA8">
      <w:pPr>
        <w:spacing w:line="560" w:lineRule="exact"/>
        <w:ind w:firstLine="640" w:firstLineChars="20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为保障公立医院正常运行，更好的服务广大患者，我院将配备充足的医护人员，现有在职职工96人，聘用医护人员及行政后勤人员94人，公立医院自有资金事业收入用于保障我院在职职工及聘用职工工资发放；社保公积金的缴纳及全体职工绩效发放；为满足群众就医需求，还需采购充足药品及医用材料；为提高医护专业水品，我院计划安排医护人员前往上级医疗机构参加学习交流培训；为保障医院各项设施及大型医疗器械满足医院正常运转，我院后勤部门将做好日常维修的后勤保障工作。</w:t>
      </w:r>
    </w:p>
    <w:p w14:paraId="0FE2B987">
      <w:pPr>
        <w:numPr>
          <w:ilvl w:val="0"/>
          <w:numId w:val="0"/>
        </w:num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68E5EBD2">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eastAsia" w:eastAsia="仿宋_GB2312" w:cs="Times New Roman"/>
          <w:b w:val="0"/>
          <w:bCs w:val="0"/>
          <w:kern w:val="2"/>
          <w:sz w:val="32"/>
          <w:szCs w:val="32"/>
          <w:highlight w:val="none"/>
          <w:lang w:val="en-US" w:eastAsia="zh-CN" w:bidi="ar-SA"/>
        </w:rPr>
        <w:t>年中完成以下阶段性目标</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1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①</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聘用职工人数指标完成30%，在职职工人数指标完成25%</w:t>
      </w:r>
      <w:r>
        <w:rPr>
          <w:rFonts w:hint="eastAsia"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2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②</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维修合格率完成50%，药品材料验收合格率完成50%</w:t>
      </w:r>
      <w:r>
        <w:rPr>
          <w:rFonts w:hint="eastAsia"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3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③</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ascii="Times New Roman" w:hAnsi="Times New Roman" w:eastAsia="仿宋_GB2312" w:cs="Times New Roman"/>
          <w:b w:val="0"/>
          <w:bCs w:val="0"/>
          <w:kern w:val="2"/>
          <w:sz w:val="32"/>
          <w:szCs w:val="32"/>
          <w:highlight w:val="none"/>
          <w:lang w:val="en-US" w:eastAsia="zh-CN" w:bidi="ar-SA"/>
        </w:rPr>
        <w:t>工资发放及时</w:t>
      </w:r>
      <w:r>
        <w:rPr>
          <w:rFonts w:hint="eastAsia" w:eastAsia="仿宋_GB2312" w:cs="Times New Roman"/>
          <w:b w:val="0"/>
          <w:bCs w:val="0"/>
          <w:kern w:val="2"/>
          <w:sz w:val="32"/>
          <w:szCs w:val="32"/>
          <w:highlight w:val="none"/>
          <w:lang w:val="en-US" w:eastAsia="zh-CN" w:bidi="ar-SA"/>
        </w:rPr>
        <w:t>率完成50%，社保缴纳及时率完成50%；</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4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④</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eastAsia="仿宋_GB2312" w:cs="Times New Roman"/>
          <w:b w:val="0"/>
          <w:bCs w:val="0"/>
          <w:kern w:val="2"/>
          <w:sz w:val="32"/>
          <w:szCs w:val="32"/>
          <w:highlight w:val="none"/>
          <w:lang w:val="en-US" w:eastAsia="zh-CN" w:bidi="ar-SA"/>
        </w:rPr>
        <w:t>办公服务支出完成50%，聘用人员工资及社保支出金额达到200万元，在职人员工资及社保支出金额达到400万元；</w:t>
      </w:r>
      <w:r>
        <w:rPr>
          <w:rFonts w:hint="eastAsia" w:ascii="Times New Roman" w:hAnsi="Times New Roman" w:eastAsia="仿宋_GB2312" w:cs="Times New Roman"/>
          <w:b w:val="0"/>
          <w:bCs w:val="0"/>
          <w:kern w:val="2"/>
          <w:sz w:val="32"/>
          <w:szCs w:val="32"/>
          <w:highlight w:val="none"/>
          <w:lang w:val="en-US" w:eastAsia="zh-CN" w:bidi="ar-SA"/>
        </w:rPr>
        <w:fldChar w:fldCharType="begin"/>
      </w:r>
      <w:r>
        <w:rPr>
          <w:rFonts w:hint="eastAsia" w:ascii="Times New Roman" w:hAnsi="Times New Roman" w:eastAsia="仿宋_GB2312" w:cs="Times New Roman"/>
          <w:b w:val="0"/>
          <w:bCs w:val="0"/>
          <w:kern w:val="2"/>
          <w:sz w:val="32"/>
          <w:szCs w:val="32"/>
          <w:highlight w:val="none"/>
          <w:lang w:val="en-US" w:eastAsia="zh-CN" w:bidi="ar-SA"/>
        </w:rPr>
        <w:instrText xml:space="preserve"> = 5 \* GB3 \* MERGEFORMAT </w:instrText>
      </w:r>
      <w:r>
        <w:rPr>
          <w:rFonts w:hint="eastAsia" w:ascii="Times New Roman" w:hAnsi="Times New Roman" w:eastAsia="仿宋_GB2312" w:cs="Times New Roman"/>
          <w:b w:val="0"/>
          <w:bCs w:val="0"/>
          <w:kern w:val="2"/>
          <w:sz w:val="32"/>
          <w:szCs w:val="32"/>
          <w:highlight w:val="none"/>
          <w:lang w:val="en-US" w:eastAsia="zh-CN" w:bidi="ar-SA"/>
        </w:rPr>
        <w:fldChar w:fldCharType="separate"/>
      </w:r>
      <w:r>
        <w:rPr>
          <w:rFonts w:hint="eastAsia" w:ascii="Times New Roman" w:hAnsi="Times New Roman" w:eastAsia="仿宋_GB2312" w:cs="Times New Roman"/>
          <w:b w:val="0"/>
          <w:bCs w:val="0"/>
          <w:kern w:val="2"/>
          <w:sz w:val="32"/>
          <w:szCs w:val="32"/>
          <w:highlight w:val="none"/>
          <w:lang w:val="en-US" w:eastAsia="zh-CN" w:bidi="ar-SA"/>
        </w:rPr>
        <w:t>⑤</w:t>
      </w:r>
      <w:r>
        <w:rPr>
          <w:rFonts w:hint="eastAsia" w:ascii="Times New Roman" w:hAnsi="Times New Roman" w:eastAsia="仿宋_GB2312" w:cs="Times New Roman"/>
          <w:b w:val="0"/>
          <w:bCs w:val="0"/>
          <w:kern w:val="2"/>
          <w:sz w:val="32"/>
          <w:szCs w:val="32"/>
          <w:highlight w:val="none"/>
          <w:lang w:val="en-US" w:eastAsia="zh-CN" w:bidi="ar-SA"/>
        </w:rPr>
        <w:fldChar w:fldCharType="end"/>
      </w:r>
      <w:r>
        <w:rPr>
          <w:rFonts w:hint="eastAsia" w:eastAsia="仿宋_GB2312" w:cs="Times New Roman"/>
          <w:b w:val="0"/>
          <w:bCs w:val="0"/>
          <w:kern w:val="2"/>
          <w:sz w:val="32"/>
          <w:szCs w:val="32"/>
          <w:highlight w:val="none"/>
          <w:lang w:val="en-US" w:eastAsia="zh-CN" w:bidi="ar-SA"/>
        </w:rPr>
        <w:t>后勤维修满意度达到50%。</w:t>
      </w:r>
    </w:p>
    <w:p w14:paraId="4D38992D">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3396B6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9ADCD1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36BF959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359663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w:t>
      </w:r>
      <w:r>
        <w:rPr>
          <w:rFonts w:hint="eastAsia" w:eastAsia="仿宋_GB2312" w:cs="Times New Roman"/>
          <w:sz w:val="32"/>
          <w:szCs w:val="32"/>
          <w:highlight w:val="none"/>
          <w:lang w:val="en-US" w:eastAsia="zh-CN"/>
        </w:rPr>
        <w:t>产出指标、成本指标、效益指标、满意度指标</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14:paraId="299C855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5D4288D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A7B502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3F4786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229ED3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6F1036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w:t>
      </w:r>
      <w:r>
        <w:rPr>
          <w:rFonts w:hint="eastAsia" w:eastAsia="仿宋_GB2312" w:cs="Times New Roman"/>
          <w:sz w:val="32"/>
          <w:szCs w:val="32"/>
          <w:highlight w:val="none"/>
          <w:lang w:val="en-US" w:eastAsia="zh-CN"/>
        </w:rPr>
        <w:t>产出指标、成本指标、效益指标、满意度指标</w:t>
      </w:r>
      <w:r>
        <w:rPr>
          <w:rFonts w:hint="default" w:ascii="Times New Roman" w:hAnsi="Times New Roman" w:eastAsia="仿宋_GB2312" w:cs="Times New Roman"/>
          <w:sz w:val="32"/>
          <w:szCs w:val="32"/>
          <w:highlight w:val="none"/>
        </w:rPr>
        <w:t>等多维度指标，为项目后续的改进与优化提供科学依据。</w:t>
      </w:r>
    </w:p>
    <w:p w14:paraId="3D4E9A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039BAA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34923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425AF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635B9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065ED2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742E1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（5）促进项目持续改进</w:t>
      </w:r>
    </w:p>
    <w:p w14:paraId="29DA5C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7CA8C1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1FC21E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4D25440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val="en-US" w:eastAsia="zh-CN"/>
        </w:rPr>
        <w:t>2024年单位事业收入</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特克斯县中医医院</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kern w:val="2"/>
          <w:sz w:val="32"/>
          <w:szCs w:val="32"/>
          <w:highlight w:val="none"/>
          <w:lang w:val="en-US" w:eastAsia="zh-CN" w:bidi="ar-SA"/>
        </w:rPr>
        <w:t>保障在职职工及聘用职工工资正常发放；保障社保公积金的缴纳及全体职工绩效发放；用于采购充足药品及医用材料；安排医护人员前往上级医疗机构参加学习交流培训；后勤部门持续做好日常维修的后勤保障工作从而保障公立医院正常运行，更好的服务广大患者</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2530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41F8479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3A8791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72DB783D">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768DA10C">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548BCD5">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767435C0">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14:paraId="103701CC">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E1291A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7D83E84">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708B063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2D0989DA">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60A270F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AE2762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B131B3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08839B25">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68E76F4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749FF83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FC3914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6F4C5687">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39B6658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6F0594A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0CB7B4A8">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4C731ABD">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1FACB47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7D144C6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5C9CDD8">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r>
        <w:rPr>
          <w:rFonts w:hint="default" w:ascii="Times New Roman" w:hAnsi="Times New Roman" w:eastAsia="仿宋_GB2312" w:cs="Times New Roman"/>
          <w:color w:val="000000"/>
          <w:spacing w:val="17"/>
          <w:sz w:val="32"/>
          <w:szCs w:val="32"/>
          <w:highlight w:val="none"/>
        </w:rPr>
        <w:t xml:space="preserve"> </w:t>
      </w:r>
    </w:p>
    <w:p w14:paraId="68936111">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eastAsia" w:eastAsia="仿宋_GB2312" w:cs="Times New Roman"/>
          <w:color w:val="000000"/>
          <w:spacing w:val="17"/>
          <w:sz w:val="32"/>
          <w:szCs w:val="32"/>
          <w:highlight w:val="none"/>
          <w:lang w:eastAsia="zh-CN"/>
        </w:rPr>
        <w:t>采用此方法主要原因有：</w:t>
      </w:r>
      <w:r>
        <w:rPr>
          <w:rFonts w:hint="default" w:ascii="Calibri" w:hAnsi="Calibri" w:eastAsia="仿宋_GB2312" w:cs="Calibri"/>
          <w:color w:val="000000"/>
          <w:spacing w:val="17"/>
          <w:sz w:val="28"/>
          <w:szCs w:val="28"/>
          <w:highlight w:val="none"/>
          <w:lang w:val="en-US" w:eastAsia="zh-CN"/>
        </w:rPr>
        <w:t>①</w:t>
      </w:r>
      <w:r>
        <w:rPr>
          <w:rFonts w:hint="eastAsia" w:eastAsia="仿宋_GB2312" w:cs="Times New Roman"/>
          <w:color w:val="000000"/>
          <w:spacing w:val="17"/>
          <w:sz w:val="32"/>
          <w:szCs w:val="32"/>
          <w:highlight w:val="none"/>
          <w:lang w:val="en-US" w:eastAsia="zh-CN"/>
        </w:rPr>
        <w:t>数据的可得性与可靠性。</w:t>
      </w:r>
      <w:r>
        <w:rPr>
          <w:rFonts w:hint="default" w:ascii="Calibri" w:hAnsi="Calibri" w:eastAsia="仿宋_GB2312" w:cs="Calibri"/>
          <w:color w:val="000000"/>
          <w:spacing w:val="17"/>
          <w:sz w:val="28"/>
          <w:szCs w:val="28"/>
          <w:highlight w:val="none"/>
          <w:lang w:val="en-US" w:eastAsia="zh-CN"/>
        </w:rPr>
        <w:t>②</w:t>
      </w:r>
      <w:r>
        <w:rPr>
          <w:rFonts w:hint="eastAsia" w:eastAsia="仿宋_GB2312" w:cs="Times New Roman"/>
          <w:color w:val="000000"/>
          <w:spacing w:val="17"/>
          <w:sz w:val="32"/>
          <w:szCs w:val="32"/>
          <w:highlight w:val="none"/>
          <w:lang w:val="en-US" w:eastAsia="zh-CN"/>
        </w:rPr>
        <w:t>灵活性与适应性。</w:t>
      </w:r>
      <w:r>
        <w:rPr>
          <w:rFonts w:hint="default" w:ascii="Calibri" w:hAnsi="Calibri" w:eastAsia="仿宋_GB2312" w:cs="Calibri"/>
          <w:color w:val="000000"/>
          <w:spacing w:val="17"/>
          <w:sz w:val="28"/>
          <w:szCs w:val="28"/>
          <w:highlight w:val="none"/>
          <w:lang w:val="en-US" w:eastAsia="zh-CN"/>
        </w:rPr>
        <w:t>③</w:t>
      </w:r>
      <w:r>
        <w:rPr>
          <w:rFonts w:hint="eastAsia" w:eastAsia="仿宋_GB2312" w:cs="Times New Roman"/>
          <w:color w:val="000000"/>
          <w:spacing w:val="17"/>
          <w:sz w:val="32"/>
          <w:szCs w:val="32"/>
          <w:highlight w:val="none"/>
          <w:lang w:val="en-US" w:eastAsia="zh-CN"/>
        </w:rPr>
        <w:t>客观性与公正性。</w:t>
      </w:r>
      <w:r>
        <w:rPr>
          <w:rFonts w:hint="eastAsia" w:eastAsia="仿宋_GB2312" w:cs="Times New Roman"/>
          <w:color w:val="000000"/>
          <w:spacing w:val="17"/>
          <w:sz w:val="48"/>
          <w:szCs w:val="48"/>
          <w:highlight w:val="none"/>
          <w:lang w:val="en-US" w:eastAsia="zh-CN"/>
        </w:rPr>
        <w:fldChar w:fldCharType="begin"/>
      </w:r>
      <w:r>
        <w:rPr>
          <w:rFonts w:hint="eastAsia" w:eastAsia="仿宋_GB2312" w:cs="Times New Roman"/>
          <w:color w:val="000000"/>
          <w:spacing w:val="17"/>
          <w:sz w:val="48"/>
          <w:szCs w:val="48"/>
          <w:highlight w:val="none"/>
          <w:lang w:val="en-US" w:eastAsia="zh-CN"/>
        </w:rPr>
        <w:instrText xml:space="preserve"> = 4 \* GB3 \* MERGEFORMAT </w:instrText>
      </w:r>
      <w:r>
        <w:rPr>
          <w:rFonts w:hint="eastAsia" w:eastAsia="仿宋_GB2312" w:cs="Times New Roman"/>
          <w:color w:val="000000"/>
          <w:spacing w:val="17"/>
          <w:sz w:val="48"/>
          <w:szCs w:val="48"/>
          <w:highlight w:val="none"/>
          <w:lang w:val="en-US" w:eastAsia="zh-CN"/>
        </w:rPr>
        <w:fldChar w:fldCharType="separate"/>
      </w:r>
      <w:r>
        <w:rPr>
          <w:sz w:val="32"/>
          <w:szCs w:val="40"/>
        </w:rPr>
        <w:t>④</w:t>
      </w:r>
      <w:r>
        <w:rPr>
          <w:rFonts w:hint="eastAsia" w:eastAsia="仿宋_GB2312" w:cs="Times New Roman"/>
          <w:color w:val="000000"/>
          <w:spacing w:val="17"/>
          <w:sz w:val="48"/>
          <w:szCs w:val="48"/>
          <w:highlight w:val="none"/>
          <w:lang w:val="en-US" w:eastAsia="zh-CN"/>
        </w:rPr>
        <w:fldChar w:fldCharType="end"/>
      </w:r>
      <w:r>
        <w:rPr>
          <w:rFonts w:hint="eastAsia" w:eastAsia="仿宋_GB2312" w:cs="Times New Roman"/>
          <w:color w:val="000000"/>
          <w:spacing w:val="17"/>
          <w:sz w:val="32"/>
          <w:szCs w:val="32"/>
          <w:highlight w:val="none"/>
          <w:lang w:val="en-US" w:eastAsia="zh-CN"/>
        </w:rPr>
        <w:t>有助于发现问题与改进问题。</w:t>
      </w:r>
    </w:p>
    <w:p w14:paraId="0963F281">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eastAsia="zh-CN"/>
        </w:rPr>
        <w:t>二</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hint="eastAsia" w:eastAsia="仿宋_GB2312" w:cs="Times New Roman"/>
          <w:color w:val="000000"/>
          <w:spacing w:val="17"/>
          <w:sz w:val="32"/>
          <w:szCs w:val="32"/>
          <w:highlight w:val="none"/>
          <w:lang w:eastAsia="zh-CN"/>
        </w:rPr>
        <w:t>采用此方法主要原因有：</w:t>
      </w:r>
      <w:r>
        <w:rPr>
          <w:rFonts w:hint="default" w:ascii="Calibri" w:hAnsi="Calibri" w:eastAsia="仿宋_GB2312" w:cs="Calibri"/>
          <w:color w:val="000000"/>
          <w:spacing w:val="17"/>
          <w:sz w:val="28"/>
          <w:szCs w:val="28"/>
          <w:highlight w:val="none"/>
          <w:lang w:val="en-US" w:eastAsia="zh-CN"/>
        </w:rPr>
        <w:t>①</w:t>
      </w:r>
      <w:r>
        <w:rPr>
          <w:rFonts w:hint="eastAsia" w:eastAsia="仿宋_GB2312" w:cs="Times New Roman"/>
          <w:color w:val="000000"/>
          <w:spacing w:val="17"/>
          <w:sz w:val="32"/>
          <w:szCs w:val="32"/>
          <w:highlight w:val="none"/>
          <w:lang w:val="en-US" w:eastAsia="zh-CN"/>
        </w:rPr>
        <w:t>可以全面考虑影响因素。</w:t>
      </w:r>
      <w:r>
        <w:rPr>
          <w:rFonts w:hint="default" w:ascii="Calibri" w:hAnsi="Calibri" w:eastAsia="仿宋_GB2312" w:cs="Calibri"/>
          <w:color w:val="000000"/>
          <w:spacing w:val="17"/>
          <w:sz w:val="28"/>
          <w:szCs w:val="28"/>
          <w:highlight w:val="none"/>
          <w:lang w:val="en-US" w:eastAsia="zh-CN"/>
        </w:rPr>
        <w:t>②</w:t>
      </w:r>
      <w:r>
        <w:rPr>
          <w:rFonts w:hint="eastAsia" w:eastAsia="仿宋_GB2312" w:cs="Times New Roman"/>
          <w:color w:val="000000"/>
          <w:spacing w:val="17"/>
          <w:sz w:val="32"/>
          <w:szCs w:val="32"/>
          <w:highlight w:val="none"/>
          <w:lang w:val="en-US" w:eastAsia="zh-CN"/>
        </w:rPr>
        <w:t>量化因素影响程度。</w:t>
      </w:r>
      <w:r>
        <w:rPr>
          <w:rFonts w:hint="default" w:ascii="Calibri" w:hAnsi="Calibri" w:eastAsia="仿宋_GB2312" w:cs="Calibri"/>
          <w:color w:val="000000"/>
          <w:spacing w:val="17"/>
          <w:sz w:val="28"/>
          <w:szCs w:val="28"/>
          <w:highlight w:val="none"/>
          <w:lang w:val="en-US" w:eastAsia="zh-CN"/>
        </w:rPr>
        <w:t>③</w:t>
      </w:r>
      <w:r>
        <w:rPr>
          <w:rFonts w:hint="eastAsia" w:eastAsia="仿宋_GB2312" w:cs="Times New Roman"/>
          <w:color w:val="000000"/>
          <w:spacing w:val="17"/>
          <w:sz w:val="32"/>
          <w:szCs w:val="32"/>
          <w:highlight w:val="none"/>
          <w:lang w:val="en-US" w:eastAsia="zh-CN"/>
        </w:rPr>
        <w:t>动态调整与适应性。</w:t>
      </w:r>
      <w:r>
        <w:rPr>
          <w:rFonts w:hint="eastAsia" w:eastAsia="仿宋_GB2312" w:cs="Times New Roman"/>
          <w:color w:val="000000"/>
          <w:spacing w:val="17"/>
          <w:sz w:val="48"/>
          <w:szCs w:val="48"/>
          <w:highlight w:val="none"/>
          <w:lang w:val="en-US" w:eastAsia="zh-CN"/>
        </w:rPr>
        <w:fldChar w:fldCharType="begin"/>
      </w:r>
      <w:r>
        <w:rPr>
          <w:rFonts w:hint="eastAsia" w:eastAsia="仿宋_GB2312" w:cs="Times New Roman"/>
          <w:color w:val="000000"/>
          <w:spacing w:val="17"/>
          <w:sz w:val="48"/>
          <w:szCs w:val="48"/>
          <w:highlight w:val="none"/>
          <w:lang w:val="en-US" w:eastAsia="zh-CN"/>
        </w:rPr>
        <w:instrText xml:space="preserve"> = 4 \* GB3 \* MERGEFORMAT </w:instrText>
      </w:r>
      <w:r>
        <w:rPr>
          <w:rFonts w:hint="eastAsia" w:eastAsia="仿宋_GB2312" w:cs="Times New Roman"/>
          <w:color w:val="000000"/>
          <w:spacing w:val="17"/>
          <w:sz w:val="48"/>
          <w:szCs w:val="48"/>
          <w:highlight w:val="none"/>
          <w:lang w:val="en-US" w:eastAsia="zh-CN"/>
        </w:rPr>
        <w:fldChar w:fldCharType="separate"/>
      </w:r>
      <w:r>
        <w:rPr>
          <w:sz w:val="32"/>
          <w:szCs w:val="40"/>
        </w:rPr>
        <w:t>④</w:t>
      </w:r>
      <w:r>
        <w:rPr>
          <w:rFonts w:hint="eastAsia" w:eastAsia="仿宋_GB2312" w:cs="Times New Roman"/>
          <w:color w:val="000000"/>
          <w:spacing w:val="17"/>
          <w:sz w:val="48"/>
          <w:szCs w:val="48"/>
          <w:highlight w:val="none"/>
          <w:lang w:val="en-US" w:eastAsia="zh-CN"/>
        </w:rPr>
        <w:fldChar w:fldCharType="end"/>
      </w:r>
      <w:r>
        <w:rPr>
          <w:rFonts w:hint="eastAsia" w:eastAsia="仿宋_GB2312" w:cs="Times New Roman"/>
          <w:color w:val="000000"/>
          <w:spacing w:val="17"/>
          <w:sz w:val="32"/>
          <w:szCs w:val="32"/>
          <w:highlight w:val="none"/>
          <w:lang w:val="en-US" w:eastAsia="zh-CN"/>
        </w:rPr>
        <w:t>增强指标和理性与科学性。</w:t>
      </w:r>
      <w:r>
        <w:rPr>
          <w:rFonts w:hint="eastAsia" w:eastAsia="仿宋_GB2312" w:cs="Times New Roman"/>
          <w:color w:val="000000"/>
          <w:spacing w:val="17"/>
          <w:sz w:val="48"/>
          <w:szCs w:val="48"/>
          <w:highlight w:val="none"/>
          <w:lang w:val="en-US" w:eastAsia="zh-CN"/>
        </w:rPr>
        <w:fldChar w:fldCharType="begin"/>
      </w:r>
      <w:r>
        <w:rPr>
          <w:rFonts w:hint="eastAsia" w:eastAsia="仿宋_GB2312" w:cs="Times New Roman"/>
          <w:color w:val="000000"/>
          <w:spacing w:val="17"/>
          <w:sz w:val="48"/>
          <w:szCs w:val="48"/>
          <w:highlight w:val="none"/>
          <w:lang w:val="en-US" w:eastAsia="zh-CN"/>
        </w:rPr>
        <w:instrText xml:space="preserve"> = 5 \* GB3 \* MERGEFORMAT </w:instrText>
      </w:r>
      <w:r>
        <w:rPr>
          <w:rFonts w:hint="eastAsia" w:eastAsia="仿宋_GB2312" w:cs="Times New Roman"/>
          <w:color w:val="000000"/>
          <w:spacing w:val="17"/>
          <w:sz w:val="48"/>
          <w:szCs w:val="48"/>
          <w:highlight w:val="none"/>
          <w:lang w:val="en-US" w:eastAsia="zh-CN"/>
        </w:rPr>
        <w:fldChar w:fldCharType="separate"/>
      </w:r>
      <w:r>
        <w:rPr>
          <w:sz w:val="32"/>
          <w:szCs w:val="40"/>
        </w:rPr>
        <w:t>⑤</w:t>
      </w:r>
      <w:r>
        <w:rPr>
          <w:rFonts w:hint="eastAsia" w:eastAsia="仿宋_GB2312" w:cs="Times New Roman"/>
          <w:color w:val="000000"/>
          <w:spacing w:val="17"/>
          <w:sz w:val="48"/>
          <w:szCs w:val="48"/>
          <w:highlight w:val="none"/>
          <w:lang w:val="en-US" w:eastAsia="zh-CN"/>
        </w:rPr>
        <w:fldChar w:fldCharType="end"/>
      </w:r>
      <w:r>
        <w:rPr>
          <w:rFonts w:hint="eastAsia" w:eastAsia="仿宋_GB2312" w:cs="Times New Roman"/>
          <w:color w:val="000000"/>
          <w:spacing w:val="17"/>
          <w:sz w:val="32"/>
          <w:szCs w:val="32"/>
          <w:highlight w:val="none"/>
          <w:lang w:val="en-US" w:eastAsia="zh-CN"/>
        </w:rPr>
        <w:t>便于沟通与理解。</w:t>
      </w:r>
    </w:p>
    <w:p w14:paraId="46916E5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14:paraId="50C7A6C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p>
    <w:p w14:paraId="1ABA301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0649AD7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14:paraId="3224BBD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14:paraId="3EDD58C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14:paraId="47A4D0D8">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A5800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62EC1A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w:t>
      </w:r>
      <w:r>
        <w:rPr>
          <w:rFonts w:hint="eastAsia" w:eastAsia="仿宋_GB2312" w:cs="Times New Roman"/>
          <w:sz w:val="32"/>
          <w:szCs w:val="32"/>
          <w:highlight w:val="none"/>
          <w:lang w:eastAsia="zh-CN"/>
        </w:rPr>
        <w:t>工作人员</w:t>
      </w:r>
      <w:r>
        <w:rPr>
          <w:rFonts w:hint="default" w:ascii="Times New Roman" w:hAnsi="Times New Roman" w:eastAsia="仿宋_GB2312" w:cs="Times New Roman"/>
          <w:sz w:val="32"/>
          <w:szCs w:val="32"/>
          <w:highlight w:val="none"/>
        </w:rPr>
        <w:t>、项目管理人员及相关领域骨干组成，确保从多角度、全方位对项目绩效进行评价。同时，明确了评价工作的目标、范围、重点及时间安排，制定了详细的工作计划，为评价工作的顺利开展奠定了坚实基础。</w:t>
      </w:r>
    </w:p>
    <w:p w14:paraId="427FD0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30D2F3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3136F7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659613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收集与项目相关的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24616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4DADE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4C621C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7F2F7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D7691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6CFD30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D77C7C3">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BE74F72">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211D235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2024年单位事业收入</w:t>
      </w:r>
      <w:r>
        <w:rPr>
          <w:rFonts w:hint="eastAsia"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rPr>
        <w:t>在</w:t>
      </w:r>
      <w:r>
        <w:rPr>
          <w:rFonts w:hint="eastAsia" w:ascii="Times New Roman" w:hAnsi="Times New Roman" w:eastAsia="仿宋_GB2312" w:cs="Times New Roman"/>
          <w:sz w:val="32"/>
          <w:szCs w:val="32"/>
          <w:highlight w:val="none"/>
        </w:rPr>
        <w:t>保障了96名在职职工和94名聘用职工全年的工资、绩效、社保和公积金的按时发放和缴纳</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完成了药品及材料的及时采购</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保证医院日常后勤维修及办公设备的采购</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eastAsia="zh-CN"/>
        </w:rPr>
        <w:t>保障工资社保及药品采购和后勤保障方面</w:t>
      </w:r>
      <w:r>
        <w:rPr>
          <w:rFonts w:hint="default" w:ascii="Times New Roman" w:hAnsi="Times New Roman" w:eastAsia="仿宋_GB2312" w:cs="Times New Roman"/>
          <w:sz w:val="32"/>
          <w:szCs w:val="32"/>
          <w:highlight w:val="none"/>
        </w:rPr>
        <w:t>取得了显著的成效，</w:t>
      </w:r>
      <w:r>
        <w:rPr>
          <w:rFonts w:hint="eastAsia" w:eastAsia="仿宋_GB2312" w:cs="Times New Roman"/>
          <w:sz w:val="32"/>
          <w:szCs w:val="32"/>
          <w:highlight w:val="none"/>
          <w:lang w:eastAsia="zh-CN"/>
        </w:rPr>
        <w:t>保障了</w:t>
      </w:r>
      <w:r>
        <w:rPr>
          <w:rFonts w:hint="eastAsia" w:eastAsia="仿宋_GB2312" w:cs="Times New Roman"/>
          <w:sz w:val="32"/>
          <w:szCs w:val="32"/>
          <w:highlight w:val="none"/>
          <w:lang w:val="en-US" w:eastAsia="zh-CN"/>
        </w:rPr>
        <w:t>96名在职职工工资社保支出417万元；保障了94名聘用职工社保及工资支出738万元；办公服务支出1375万元保障医院正常运转</w:t>
      </w:r>
      <w:r>
        <w:rPr>
          <w:rFonts w:hint="default" w:ascii="Times New Roman" w:hAnsi="Times New Roman" w:eastAsia="仿宋_GB2312" w:cs="Times New Roman"/>
          <w:sz w:val="32"/>
          <w:szCs w:val="32"/>
          <w:highlight w:val="none"/>
        </w:rPr>
        <w:t>等。</w:t>
      </w:r>
    </w:p>
    <w:p w14:paraId="3522803C">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特克斯县中医院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411D058F">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w:t>
      </w:r>
      <w:r>
        <w:rPr>
          <w:rFonts w:hint="eastAsia" w:eastAsia="仿宋_GB2312" w:cs="Times New Roman"/>
          <w:sz w:val="32"/>
          <w:szCs w:val="32"/>
          <w:highlight w:val="none"/>
          <w:lang w:eastAsia="zh-CN"/>
        </w:rPr>
        <w:t>医院的服务能力得到有效</w:t>
      </w:r>
      <w:r>
        <w:rPr>
          <w:rFonts w:hint="default" w:ascii="Times New Roman" w:hAnsi="Times New Roman" w:eastAsia="仿宋_GB2312" w:cs="Times New Roman"/>
          <w:sz w:val="32"/>
          <w:szCs w:val="32"/>
          <w:highlight w:val="none"/>
        </w:rPr>
        <w:t>的提升，为项目的利益相关者带来了实实在在的利益。</w:t>
      </w:r>
    </w:p>
    <w:p w14:paraId="128BE2BE">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val="en-US" w:eastAsia="zh-CN"/>
        </w:rPr>
        <w:t>2024年事业单位收入项目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69424317">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010853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98</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D30C8D3">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6DD68BD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F546C1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622430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2D9056E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6814227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AE5C19">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5C9D689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8F954C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w:t>
            </w:r>
          </w:p>
        </w:tc>
      </w:tr>
      <w:tr w14:paraId="2529537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90784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35061038">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34767E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w:t>
            </w:r>
          </w:p>
        </w:tc>
      </w:tr>
      <w:tr w14:paraId="4F95302D">
        <w:tblPrEx>
          <w:tblCellMar>
            <w:top w:w="0" w:type="dxa"/>
            <w:left w:w="108" w:type="dxa"/>
            <w:bottom w:w="0" w:type="dxa"/>
            <w:right w:w="108" w:type="dxa"/>
          </w:tblCellMar>
        </w:tblPrEx>
        <w:trPr>
          <w:trHeight w:val="328"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7E0D1B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33AB4F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1EE92CF">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7E65899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FA6BA44">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1A17DC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FCFF9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2101EC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A2AEE5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2D78716">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2CBAC1E">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w:t>
            </w:r>
          </w:p>
        </w:tc>
      </w:tr>
    </w:tbl>
    <w:p w14:paraId="7DD6A77A">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EE50851">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04DCBA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14:paraId="311E553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6F04D1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35EC87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C347E7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D85375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397F8E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4B07FB1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3C80026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4461EB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34DC70C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27787D4A">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4B89AA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BD7D2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495115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5CA4BC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577168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A2EC7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1EE663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3B32A1E">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0DFF480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14:paraId="3661E91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E0ADBF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12A708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14:paraId="293C719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EAF64D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2530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14:paraId="4BEBADB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CF529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0EB094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58EA6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0705D42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7C02747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1B92F8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E40C9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E4176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3618D9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CBBDE4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338A6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45264A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75DBC8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A808B55">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4810B77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8F9B78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175B22C">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在职职工人数</w:t>
      </w:r>
      <w:r>
        <w:rPr>
          <w:rFonts w:hint="default" w:ascii="Times New Roman" w:hAnsi="Times New Roman" w:eastAsia="仿宋_GB2312" w:cs="Times New Roman"/>
          <w:sz w:val="32"/>
          <w:szCs w:val="32"/>
          <w:highlight w:val="none"/>
        </w:rPr>
        <w:t xml:space="preserve"> ，指标值：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BEE63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聘用职工人数，</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94人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94人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7E6672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E24A4AC">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药品材料验收合格率，</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14:paraId="587FFA4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指标2：维修合格率，</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14:paraId="3DDF955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ACD0288">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工资发放及时率，</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14:paraId="2E72CC4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指标2：社保缴纳及时率，</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14:paraId="757904D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34FF2F7E">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1：在职职工工资及社保，指标值：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417万元，实际完成值：417万元，指标完成率：100%。</w:t>
      </w:r>
    </w:p>
    <w:p w14:paraId="51CA7036">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2：聘用职工工资及社保，指标值：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738万元，实际完成值：738万元，指标完成率：100%。</w:t>
      </w:r>
    </w:p>
    <w:p w14:paraId="3FCE717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3：办公服务支出，指标值：</w:t>
      </w:r>
      <w:r>
        <w:rPr>
          <w:rFonts w:hint="eastAsia" w:ascii="宋体" w:hAnsi="宋体" w:eastAsia="宋体" w:cs="宋体"/>
          <w:sz w:val="32"/>
          <w:szCs w:val="32"/>
          <w:highlight w:val="none"/>
          <w:lang w:val="en-US" w:eastAsia="zh-CN"/>
        </w:rPr>
        <w:t>≦</w:t>
      </w:r>
      <w:r>
        <w:rPr>
          <w:rFonts w:hint="eastAsia" w:ascii="宋体" w:hAnsi="宋体" w:cs="宋体"/>
          <w:sz w:val="32"/>
          <w:szCs w:val="32"/>
          <w:highlight w:val="none"/>
          <w:lang w:val="en-US" w:eastAsia="zh-CN"/>
        </w:rPr>
        <w:t>1375万元，</w:t>
      </w:r>
      <w:r>
        <w:rPr>
          <w:rFonts w:hint="eastAsia" w:eastAsia="仿宋_GB2312" w:cs="Times New Roman"/>
          <w:sz w:val="32"/>
          <w:szCs w:val="32"/>
          <w:highlight w:val="none"/>
          <w:lang w:val="en-US" w:eastAsia="zh-CN"/>
        </w:rPr>
        <w:t>实际完成值：1375万元，指标完成率：100%。</w:t>
      </w:r>
    </w:p>
    <w:p w14:paraId="56304EE1">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7891113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3BFC3591">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0B4CDC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E73736C">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1：服务能力有效提升，指标值：有效提升，实际完成值：有效提升，指标完成率：100%。</w:t>
      </w:r>
    </w:p>
    <w:p w14:paraId="028F6D98">
      <w:pPr>
        <w:numPr>
          <w:ilvl w:val="0"/>
          <w:numId w:val="5"/>
        </w:numPr>
        <w:shd w:val="clear" w:color="auto" w:fill="auto"/>
        <w:spacing w:line="600" w:lineRule="exact"/>
        <w:ind w:left="0" w:leftChars="0"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w:t>
      </w:r>
    </w:p>
    <w:p w14:paraId="77B87783">
      <w:pPr>
        <w:numPr>
          <w:ilvl w:val="0"/>
          <w:numId w:val="0"/>
        </w:num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满意度指标：</w:t>
      </w:r>
    </w:p>
    <w:p w14:paraId="3BA7D09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指标1：后勤维修满意度，指标值：</w:t>
      </w:r>
      <w:r>
        <w:rPr>
          <w:rFonts w:hint="eastAsia" w:ascii="宋体" w:hAnsi="宋体" w:eastAsia="宋体" w:cs="宋体"/>
          <w:sz w:val="32"/>
          <w:szCs w:val="32"/>
          <w:highlight w:val="none"/>
        </w:rPr>
        <w:t>≧</w:t>
      </w:r>
      <w:r>
        <w:rPr>
          <w:rFonts w:hint="eastAsia" w:eastAsia="仿宋_GB2312" w:cs="Times New Roman"/>
          <w:sz w:val="32"/>
          <w:szCs w:val="32"/>
          <w:highlight w:val="none"/>
          <w:lang w:val="en-US" w:eastAsia="zh-CN"/>
        </w:rPr>
        <w:t>95%，实际完成值：95%，指标完成率：100%。</w:t>
      </w:r>
    </w:p>
    <w:p w14:paraId="3676060D">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6BB9EEEB">
      <w:pPr>
        <w:pStyle w:val="20"/>
        <w:spacing w:line="560" w:lineRule="exact"/>
        <w:ind w:firstLine="64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2024年单位事业收入</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2530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2530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2530</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p>
    <w:p w14:paraId="5985BD22">
      <w:pPr>
        <w:spacing w:line="560" w:lineRule="exact"/>
        <w:ind w:firstLine="640" w:firstLineChars="200"/>
        <w:rPr>
          <w:rStyle w:val="19"/>
          <w:rFonts w:hint="default" w:ascii="Times New Roman" w:hAnsi="Times New Roman" w:cs="Times New Roman"/>
          <w:color w:val="auto"/>
        </w:rPr>
      </w:pPr>
      <w:r>
        <w:rPr>
          <w:rFonts w:hint="eastAsia" w:ascii="Times New Roman" w:hAnsi="Times New Roman" w:eastAsia="仿宋_GB2312" w:cs="Times New Roman"/>
          <w:kern w:val="2"/>
          <w:sz w:val="32"/>
          <w:szCs w:val="32"/>
          <w:lang w:val="en-US" w:eastAsia="zh-CN" w:bidi="ar-SA"/>
        </w:rPr>
        <w:t>五</w:t>
      </w:r>
      <w:r>
        <w:rPr>
          <w:rFonts w:hint="default" w:ascii="Times New Roman" w:hAnsi="Times New Roman" w:eastAsia="仿宋_GB2312" w:cs="Times New Roman"/>
          <w:kern w:val="2"/>
          <w:sz w:val="32"/>
          <w:szCs w:val="32"/>
          <w:lang w:val="en-US" w:eastAsia="zh-CN" w:bidi="ar-SA"/>
        </w:rPr>
        <w:t>.主要经验及做法、存在的问题及原因分析</w:t>
      </w:r>
    </w:p>
    <w:p w14:paraId="4D098920">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307F80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845CEBD">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71192B6">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712B18F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ECDA1B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314C107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val="en-US" w:eastAsia="zh-CN"/>
        </w:rPr>
        <w:t>绩效管理工作，部门参与度低，基本上由财务人员与项目实施科室对接完成。</w:t>
      </w:r>
    </w:p>
    <w:p w14:paraId="236B5CA5">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C06ABC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5A4B84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236779E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5970828">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7BC359B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1A00C59">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2BA72BB0">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10AFF1DC">
      <w:pPr>
        <w:pStyle w:val="11"/>
        <w:spacing w:after="0" w:line="560" w:lineRule="exact"/>
        <w:ind w:left="0" w:leftChars="0" w:firstLine="0" w:firstLineChars="0"/>
        <w:rPr>
          <w:rFonts w:hint="default" w:ascii="Times New Roman" w:hAnsi="Times New Roman" w:eastAsia="仿宋_GB2312" w:cs="Times New Roman"/>
          <w:sz w:val="32"/>
          <w:szCs w:val="32"/>
        </w:rPr>
      </w:pPr>
      <w:bookmarkStart w:id="1" w:name="_GoBack"/>
      <w:bookmarkEnd w:id="1"/>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0846E5-69B9-4AAF-9B6D-1B61F5BE8A6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91BB831-404E-4449-9046-9568FC9CD89C}"/>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3" w:fontKey="{2A44B699-BF20-4E97-9B70-24DEAC0D30EB}"/>
  </w:font>
  <w:font w:name="华文中宋">
    <w:altName w:val="宋体"/>
    <w:panose1 w:val="02010600040101010101"/>
    <w:charset w:val="86"/>
    <w:family w:val="auto"/>
    <w:pitch w:val="default"/>
    <w:sig w:usb0="00000000" w:usb1="00000000" w:usb2="00000000" w:usb3="00000000" w:csb0="0004009F" w:csb1="DFD70000"/>
    <w:embedRegular r:id="rId4" w:fontKey="{ABB123C2-EFCB-46E2-9D62-8AB85358E325}"/>
  </w:font>
  <w:font w:name="方正小标宋_GBK">
    <w:panose1 w:val="02000000000000000000"/>
    <w:charset w:val="86"/>
    <w:family w:val="script"/>
    <w:pitch w:val="default"/>
    <w:sig w:usb0="A00002BF" w:usb1="38CF7CFA" w:usb2="00082016" w:usb3="00000000" w:csb0="00040001" w:csb1="00000000"/>
    <w:embedRegular r:id="rId5" w:fontKey="{5752EAB3-C898-4270-B21D-93213AD6AE4A}"/>
  </w:font>
  <w:font w:name="方正小标宋简体">
    <w:panose1 w:val="02000000000000000000"/>
    <w:charset w:val="86"/>
    <w:family w:val="auto"/>
    <w:pitch w:val="default"/>
    <w:sig w:usb0="00000001" w:usb1="08000000" w:usb2="00000000" w:usb3="00000000" w:csb0="00040000" w:csb1="00000000"/>
    <w:embedRegular r:id="rId6" w:fontKey="{B77BB78E-06EE-431D-AF7C-FB39F7BBFC42}"/>
  </w:font>
  <w:font w:name="楷体_GB2312">
    <w:altName w:val="楷体"/>
    <w:panose1 w:val="02010609030101010101"/>
    <w:charset w:val="86"/>
    <w:family w:val="auto"/>
    <w:pitch w:val="default"/>
    <w:sig w:usb0="00000000" w:usb1="00000000" w:usb2="00000000" w:usb3="00000000" w:csb0="00040000" w:csb1="00000000"/>
    <w:embedRegular r:id="rId7" w:fontKey="{BE855A48-EB6E-4E1D-B638-CE645035F367}"/>
  </w:font>
  <w:font w:name="方正仿宋_GBK">
    <w:altName w:val="微软雅黑"/>
    <w:panose1 w:val="03000509000000000000"/>
    <w:charset w:val="86"/>
    <w:family w:val="auto"/>
    <w:pitch w:val="default"/>
    <w:sig w:usb0="00000000" w:usb1="00000000" w:usb2="00000000" w:usb3="00000000" w:csb0="00040000" w:csb1="00000000"/>
    <w:embedRegular r:id="rId8" w:fontKey="{80B1D334-F47B-430F-9FA3-73A62750FAA4}"/>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9" w:fontKey="{DA6546EA-6277-45BB-9A7B-E09F93AC71A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E43DA2C">
        <w:pPr>
          <w:pStyle w:val="6"/>
          <w:jc w:val="center"/>
        </w:pPr>
        <w:r>
          <w:fldChar w:fldCharType="begin"/>
        </w:r>
        <w:r>
          <w:instrText xml:space="preserve">PAGE   \* MERGEFORMAT</w:instrText>
        </w:r>
        <w:r>
          <w:fldChar w:fldCharType="separate"/>
        </w:r>
        <w:r>
          <w:rPr>
            <w:lang w:val="zh-CN"/>
          </w:rPr>
          <w:t>13</w:t>
        </w:r>
        <w:r>
          <w:fldChar w:fldCharType="end"/>
        </w:r>
      </w:p>
    </w:sdtContent>
  </w:sdt>
  <w:p w14:paraId="6DA1E33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2195283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ccf3d34c-69fc-447f-b9fe-bae403eefe16}">
  <ds:schemaRefs/>
</ds:datastoreItem>
</file>

<file path=docProps/app.xml><?xml version="1.0" encoding="utf-8"?>
<Properties xmlns="http://schemas.openxmlformats.org/officeDocument/2006/extended-properties" xmlns:vt="http://schemas.openxmlformats.org/officeDocument/2006/docPropsVTypes">
  <Template>Normal</Template>
  <Pages>24</Pages>
  <Words>9769</Words>
  <Characters>10053</Characters>
  <Lines>58</Lines>
  <Paragraphs>16</Paragraphs>
  <TotalTime>0</TotalTime>
  <ScaleCrop>false</ScaleCrop>
  <LinksUpToDate>false</LinksUpToDate>
  <CharactersWithSpaces>10061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2025-11-13T05:43:57Z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eyJoZGlkIjoiZjZjY2YzNDY3YWM4YThjNjdkZTk2MDAwYjE2OGQzNDQiLCJ1c2VySWQiOiIzNzI2MDMzNTYifQ==</vt:lpwstr>
  </property>
</Properties>
</file>