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CFBFB"/>
    <w:p w14:paraId="2345005C">
      <w:pPr>
        <w:spacing w:line="540" w:lineRule="exact"/>
        <w:jc w:val="center"/>
        <w:rPr>
          <w:rFonts w:hint="eastAsia" w:eastAsia="华文中宋"/>
          <w:b/>
          <w:kern w:val="0"/>
          <w:sz w:val="52"/>
          <w:szCs w:val="52"/>
        </w:rPr>
      </w:pPr>
    </w:p>
    <w:p w14:paraId="29A4F257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72946095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EBB3911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13BE387">
      <w:pPr>
        <w:spacing w:line="540" w:lineRule="exact"/>
        <w:jc w:val="center"/>
        <w:rPr>
          <w:rFonts w:eastAsia="方正小标宋_GBK"/>
          <w:kern w:val="0"/>
          <w:sz w:val="48"/>
          <w:szCs w:val="48"/>
        </w:rPr>
      </w:pPr>
      <w:r>
        <w:rPr>
          <w:rFonts w:hint="eastAsia" w:eastAsia="方正小标宋_GBK"/>
          <w:b/>
          <w:bCs/>
          <w:kern w:val="0"/>
          <w:sz w:val="44"/>
          <w:szCs w:val="44"/>
        </w:rPr>
        <w:t>统计专项业务经费</w:t>
      </w:r>
      <w:r>
        <w:rPr>
          <w:rFonts w:eastAsia="方正小标宋_GBK"/>
          <w:b/>
          <w:bCs/>
          <w:kern w:val="0"/>
          <w:sz w:val="44"/>
          <w:szCs w:val="44"/>
        </w:rPr>
        <w:t>项目支出绩效评价报告</w:t>
      </w:r>
    </w:p>
    <w:p w14:paraId="6E33EBED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415A35A7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（2024年度）</w:t>
      </w:r>
    </w:p>
    <w:p w14:paraId="28F3DFA6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ADA11D9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694F2A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4BF17F2">
      <w:pPr>
        <w:pStyle w:val="9"/>
        <w:rPr>
          <w:rFonts w:ascii="Times New Roman" w:hAnsi="Times New Roman"/>
        </w:rPr>
      </w:pPr>
    </w:p>
    <w:p w14:paraId="41041EE4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7FFB3A5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469B94D3">
      <w:pPr>
        <w:spacing w:line="700" w:lineRule="exact"/>
        <w:ind w:firstLine="1280" w:firstLineChars="400"/>
        <w:jc w:val="left"/>
        <w:rPr>
          <w:rFonts w:hint="eastAsia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项目名称：</w:t>
      </w:r>
      <w:r>
        <w:rPr>
          <w:rFonts w:hint="eastAsia" w:eastAsia="仿宋_GB2312"/>
          <w:kern w:val="0"/>
          <w:sz w:val="32"/>
          <w:szCs w:val="32"/>
        </w:rPr>
        <w:t>统计专项业务经费（城乡住户调查）</w:t>
      </w:r>
    </w:p>
    <w:p w14:paraId="24FD7E65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实施单位（公章）：</w:t>
      </w:r>
      <w:r>
        <w:rPr>
          <w:rFonts w:hint="eastAsia" w:eastAsia="仿宋_GB2312"/>
          <w:kern w:val="0"/>
          <w:sz w:val="32"/>
          <w:szCs w:val="32"/>
        </w:rPr>
        <w:t>特克斯县统计局</w:t>
      </w:r>
    </w:p>
    <w:p w14:paraId="6268EF67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主管部门（公章）：</w:t>
      </w:r>
      <w:r>
        <w:rPr>
          <w:rFonts w:hint="eastAsia" w:eastAsia="仿宋_GB2312"/>
          <w:kern w:val="0"/>
          <w:sz w:val="32"/>
          <w:szCs w:val="32"/>
        </w:rPr>
        <w:t>特克斯县统计局</w:t>
      </w:r>
    </w:p>
    <w:p w14:paraId="0DE98821">
      <w:pPr>
        <w:spacing w:line="700" w:lineRule="exact"/>
        <w:ind w:firstLine="128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项目负责人（签章）：</w:t>
      </w:r>
      <w:r>
        <w:rPr>
          <w:rFonts w:hint="eastAsia" w:eastAsia="仿宋_GB2312"/>
          <w:kern w:val="0"/>
          <w:sz w:val="32"/>
          <w:szCs w:val="32"/>
        </w:rPr>
        <w:t>杜珏蓉</w:t>
      </w:r>
    </w:p>
    <w:p w14:paraId="3D214AE6">
      <w:pPr>
        <w:spacing w:line="700" w:lineRule="exact"/>
        <w:ind w:firstLine="1280" w:firstLineChars="400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2"/>
          <w:szCs w:val="32"/>
        </w:rPr>
        <w:t>填报时间：</w:t>
      </w:r>
      <w:r>
        <w:rPr>
          <w:rFonts w:hint="eastAsia" w:eastAsia="仿宋_GB2312"/>
          <w:kern w:val="0"/>
          <w:sz w:val="32"/>
          <w:szCs w:val="32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</w:rPr>
        <w:t>15</w:t>
      </w:r>
      <w:r>
        <w:rPr>
          <w:rFonts w:eastAsia="仿宋_GB2312"/>
          <w:kern w:val="0"/>
          <w:sz w:val="32"/>
          <w:szCs w:val="32"/>
        </w:rPr>
        <w:t>日</w:t>
      </w:r>
    </w:p>
    <w:p w14:paraId="03AAD0A8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7B6AD372">
      <w:pPr>
        <w:spacing w:line="540" w:lineRule="exact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05647B95">
      <w:pPr>
        <w:spacing w:line="540" w:lineRule="exact"/>
        <w:ind w:firstLine="640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7D41176B">
      <w:pPr>
        <w:spacing w:line="540" w:lineRule="exact"/>
        <w:rPr>
          <w:rStyle w:val="15"/>
          <w:rFonts w:eastAsia="黑体"/>
          <w:b w:val="0"/>
          <w:spacing w:val="-4"/>
          <w:sz w:val="32"/>
          <w:szCs w:val="32"/>
        </w:rPr>
      </w:pPr>
    </w:p>
    <w:p w14:paraId="5D0ACE96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 w14:paraId="4D338FBA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1A261040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5D1FF15D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1.项目背景</w:t>
      </w:r>
    </w:p>
    <w:p w14:paraId="3EA66DA3">
      <w:pPr>
        <w:pStyle w:val="8"/>
        <w:widowControl/>
        <w:spacing w:beforeAutospacing="0" w:afterAutospacing="0" w:line="500" w:lineRule="exact"/>
        <w:ind w:firstLine="601"/>
        <w:rPr>
          <w:rStyle w:val="15"/>
          <w:rFonts w:eastAsia="黑体"/>
          <w:b w:val="0"/>
          <w:spacing w:val="-4"/>
          <w:sz w:val="32"/>
          <w:szCs w:val="32"/>
          <w:highlight w:val="yellow"/>
        </w:rPr>
      </w:pPr>
      <w:r>
        <w:rPr>
          <w:rFonts w:hint="eastAsia" w:eastAsia="仿宋_GB2312"/>
          <w:color w:val="000000" w:themeColor="text1"/>
          <w:kern w:val="2"/>
          <w:sz w:val="30"/>
        </w:rPr>
        <w:t>城乡一体化住户调查是国家统计工作的重大改革举措之一。是为了整合住户调查资源，建立统计指标规范、抽样科学严谨、手段高效便捷、调查扎实可靠、发布公开透明的住户调查新体系，准确完整地反映全体居民收入、支出以及家庭就业、消费、住房等情况，客观揭示城乡之间、地区之间和不同群体之间的收入差距及其变化，为促进城乡统筹发展和制定民生改善政策提供可靠科学依据。</w:t>
      </w:r>
    </w:p>
    <w:p w14:paraId="6D38728E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仿宋_GB2312"/>
          <w:kern w:val="2"/>
        </w:rPr>
      </w:pPr>
      <w:r>
        <w:rPr>
          <w:rFonts w:ascii="Times New Roman" w:hAnsi="Times New Roman" w:eastAsia="仿宋_GB2312"/>
          <w:kern w:val="2"/>
        </w:rPr>
        <w:t>2.项目主要内容：</w:t>
      </w:r>
    </w:p>
    <w:p w14:paraId="2402EBC0">
      <w:pPr>
        <w:spacing w:line="500" w:lineRule="exact"/>
        <w:ind w:firstLine="600" w:firstLineChars="200"/>
        <w:rPr>
          <w:rFonts w:eastAsia="黑体"/>
          <w:highlight w:val="yellow"/>
        </w:rPr>
      </w:pPr>
      <w:r>
        <w:rPr>
          <w:rFonts w:eastAsia="仿宋_GB2312"/>
          <w:sz w:val="30"/>
          <w:szCs w:val="30"/>
        </w:rPr>
        <w:t>项目主要内容：</w:t>
      </w:r>
      <w:r>
        <w:rPr>
          <w:rFonts w:hint="eastAsia" w:ascii="仿宋_GB2312" w:eastAsia="仿宋_GB2312"/>
          <w:kern w:val="0"/>
          <w:sz w:val="30"/>
          <w:szCs w:val="30"/>
        </w:rPr>
        <w:t>培训记账户、辅助调查员，记账本的录入、数据质量监控,发放记账补贴维护电子记账设备并提供流量套餐费，多措并举提高住户记账准确率，为国民经济核算和居民消费价格指数权重制定提供基础数据。</w:t>
      </w:r>
    </w:p>
    <w:p w14:paraId="4936B769">
      <w:pPr>
        <w:pStyle w:val="8"/>
        <w:widowControl/>
        <w:spacing w:beforeAutospacing="0" w:afterAutospacing="0" w:line="520" w:lineRule="exact"/>
        <w:ind w:firstLine="641"/>
        <w:jc w:val="both"/>
        <w:rPr>
          <w:rFonts w:eastAsia="仿宋_GB2312"/>
          <w:color w:val="000000" w:themeColor="text1"/>
          <w:kern w:val="2"/>
          <w:sz w:val="30"/>
        </w:rPr>
      </w:pPr>
      <w:r>
        <w:rPr>
          <w:rFonts w:eastAsia="仿宋_GB2312"/>
          <w:sz w:val="32"/>
          <w:szCs w:val="32"/>
        </w:rPr>
        <w:t>项目实施情况：</w:t>
      </w:r>
      <w:r>
        <w:rPr>
          <w:rFonts w:hint="eastAsia" w:eastAsia="仿宋_GB2312"/>
          <w:color w:val="000000" w:themeColor="text1"/>
          <w:kern w:val="2"/>
          <w:sz w:val="30"/>
        </w:rPr>
        <w:t>成立城乡一体化住户调查领导小组，对记账户和辅助调查员进行周密的岗前培训，由县、乡镇、村（社区）共同实施，本轮抽中4个乡镇12个村社区共计120户记账户参加此次调查。建立从上至下的高效调查体系；确保质量过硬，及时到位；定期开展督导检查工作，对调查户登记进展进行实时监测，确保各项调查工作顺利进行。城乡住户调查主要放映居民家庭收入和支出状况，同时还提供家庭就业、消费、住房、社区发展等有关信息，是十分重要的民生统计。</w:t>
      </w:r>
    </w:p>
    <w:p w14:paraId="3A9FA900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3.资金投入和使用情况</w:t>
      </w:r>
    </w:p>
    <w:p w14:paraId="3414269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（1）资金投入情况</w:t>
      </w:r>
    </w:p>
    <w:p w14:paraId="6F03E33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该项目年初预算数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万元，全年预算数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万元，该项目资金已全部落实到位，资金来源为</w:t>
      </w:r>
      <w:r>
        <w:rPr>
          <w:rFonts w:hint="eastAsia" w:eastAsia="仿宋_GB2312"/>
          <w:sz w:val="32"/>
          <w:szCs w:val="32"/>
        </w:rPr>
        <w:t>财政拨款</w:t>
      </w:r>
      <w:r>
        <w:rPr>
          <w:rFonts w:eastAsia="仿宋_GB2312"/>
          <w:sz w:val="32"/>
          <w:szCs w:val="32"/>
        </w:rPr>
        <w:t>。</w:t>
      </w:r>
    </w:p>
    <w:p w14:paraId="14F6A29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（2）资金使用情况</w:t>
      </w:r>
    </w:p>
    <w:p w14:paraId="6BF72CE1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该项目年初预算数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万元，全年预算数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，全年执行数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万元，预算执行率为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%，主要用于：</w:t>
      </w:r>
      <w:r>
        <w:rPr>
          <w:rFonts w:hint="eastAsia" w:eastAsia="仿宋_GB2312"/>
          <w:sz w:val="32"/>
          <w:szCs w:val="32"/>
        </w:rPr>
        <w:t>按季度给120户调查户及12名辅调员每次发放补助资金数9.18万元，共发放了4次。</w:t>
      </w:r>
    </w:p>
    <w:p w14:paraId="7017072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1A812FE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总体目标</w:t>
      </w:r>
    </w:p>
    <w:p w14:paraId="27FEDD9C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完成城乡住户120户调查工作，确保方案科学可行，调查实施严谨认真，调查经费有效合理使用，调查数据质量及时、可靠、全面，统计数据和分析得到充分应用，统计科学化水平有力提升。</w:t>
      </w:r>
    </w:p>
    <w:p w14:paraId="15D83B0A">
      <w:pPr>
        <w:widowControl/>
        <w:spacing w:line="5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阶段性目标</w:t>
      </w:r>
    </w:p>
    <w:p w14:paraId="317043FC">
      <w:pPr>
        <w:widowControl/>
        <w:spacing w:line="500" w:lineRule="exact"/>
        <w:ind w:firstLine="60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30"/>
          <w:szCs w:val="30"/>
        </w:rPr>
        <w:t>按照相关文件要求，</w:t>
      </w:r>
      <w:r>
        <w:rPr>
          <w:rFonts w:hint="eastAsia" w:eastAsia="仿宋_GB2312"/>
          <w:sz w:val="32"/>
          <w:szCs w:val="32"/>
        </w:rPr>
        <w:t>年度实施期限为2024年1月1日——2024年12月31日，由县、乡镇、村（社区）共同实施，本轮抽中4个乡镇12个村社区共计120户记账户参加此次调查。抽中120户调查户样本每月按时完成记账和代录纸质帐数据，统一审核、处理、汇总调查数据。并在季后15天内修改完所有的错误内容，并写1篇评估报告。</w:t>
      </w:r>
    </w:p>
    <w:p w14:paraId="4CE86623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75616E95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107ECDA7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1.绩效评价完整性</w:t>
      </w:r>
    </w:p>
    <w:p w14:paraId="4ED30A9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F9CAD8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11988D3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4A8E3A9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4569DE9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2ECA88F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2.绩效评价的目的</w:t>
      </w:r>
    </w:p>
    <w:p w14:paraId="72A59E9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（1）评估项目实施效果</w:t>
      </w:r>
    </w:p>
    <w:p w14:paraId="7FD76DA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 w14:paraId="77C697B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（2）提升资源利用效率</w:t>
      </w:r>
    </w:p>
    <w:p w14:paraId="5FA42F3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2D3444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（3）强化项目管理责任</w:t>
      </w:r>
    </w:p>
    <w:p w14:paraId="64765B2B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7F3FF7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（4）为决策提供支持</w:t>
      </w:r>
    </w:p>
    <w:p w14:paraId="7BD7FC8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2743BEE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（5）促进项目持续改进</w:t>
      </w:r>
    </w:p>
    <w:p w14:paraId="53DD47C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52CCDF37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仿宋_GB2312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0B2FD1B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绩效评价的对象</w:t>
      </w:r>
    </w:p>
    <w:p w14:paraId="5DC7807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本项目预算绩效评价报告的评价对象是</w:t>
      </w:r>
      <w:r>
        <w:rPr>
          <w:rFonts w:hint="eastAsia" w:ascii="Times New Roman" w:hAnsi="Times New Roman" w:eastAsia="仿宋_GB2312"/>
          <w:b w:val="0"/>
          <w:bCs w:val="0"/>
        </w:rPr>
        <w:t>统计专项业务经费（城乡住户调查）</w:t>
      </w:r>
      <w:r>
        <w:rPr>
          <w:rFonts w:ascii="Times New Roman" w:hAnsi="Times New Roman" w:eastAsia="仿宋_GB2312"/>
          <w:b w:val="0"/>
          <w:bCs w:val="0"/>
        </w:rPr>
        <w:t>及其预算执行情况。该项目由</w:t>
      </w:r>
      <w:r>
        <w:rPr>
          <w:rFonts w:hint="eastAsia" w:ascii="Times New Roman" w:hAnsi="Times New Roman" w:eastAsia="仿宋_GB2312"/>
          <w:b w:val="0"/>
          <w:bCs w:val="0"/>
        </w:rPr>
        <w:t>特克斯县统计局</w:t>
      </w:r>
      <w:r>
        <w:rPr>
          <w:rFonts w:ascii="Times New Roman" w:hAnsi="Times New Roman" w:eastAsia="仿宋_GB2312"/>
          <w:b w:val="0"/>
          <w:bCs w:val="0"/>
        </w:rPr>
        <w:t>负责实施，旨在每月按时录入记账户数据并审核并及时发放补助，完成城乡住户120户调查工作，确保方案科学可行，调查实施严谨认真，调查经费有效合理使用，调查数据质量及时、可靠、全面，统计数据和分析得到充分应用，统计科学化水平有力提升。项目预算涵盖从</w:t>
      </w:r>
      <w:r>
        <w:rPr>
          <w:rFonts w:hint="eastAsia" w:ascii="Times New Roman" w:hAnsi="Times New Roman" w:eastAsia="仿宋_GB2312"/>
          <w:b w:val="0"/>
          <w:bCs w:val="0"/>
        </w:rPr>
        <w:t>2024年1月1日</w:t>
      </w:r>
      <w:r>
        <w:rPr>
          <w:rFonts w:ascii="Times New Roman" w:hAnsi="Times New Roman" w:eastAsia="仿宋_GB2312"/>
          <w:b w:val="0"/>
          <w:bCs w:val="0"/>
        </w:rPr>
        <w:t>至[</w:t>
      </w:r>
      <w:r>
        <w:rPr>
          <w:rFonts w:hint="eastAsia" w:ascii="Times New Roman" w:hAnsi="Times New Roman" w:eastAsia="仿宋_GB2312"/>
          <w:b w:val="0"/>
          <w:bCs w:val="0"/>
        </w:rPr>
        <w:t>2024年12月15日</w:t>
      </w:r>
      <w:r>
        <w:rPr>
          <w:rFonts w:ascii="Times New Roman" w:hAnsi="Times New Roman" w:eastAsia="仿宋_GB2312"/>
          <w:b w:val="0"/>
          <w:bCs w:val="0"/>
        </w:rPr>
        <w:t>的全部资金投入与支出，涉及资金总额为</w:t>
      </w:r>
      <w:r>
        <w:rPr>
          <w:rFonts w:hint="eastAsia" w:ascii="Times New Roman" w:hAnsi="Times New Roman" w:eastAsia="仿宋_GB2312"/>
          <w:b w:val="0"/>
          <w:bCs w:val="0"/>
        </w:rPr>
        <w:t>36.72</w:t>
      </w:r>
      <w:r>
        <w:rPr>
          <w:rFonts w:ascii="Times New Roman" w:hAnsi="Times New Roman" w:eastAsia="仿宋_GB2312"/>
          <w:b w:val="0"/>
          <w:bCs w:val="0"/>
        </w:rPr>
        <w:t>万元。</w:t>
      </w:r>
    </w:p>
    <w:p w14:paraId="519EA45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4.绩效评价的范围</w:t>
      </w:r>
    </w:p>
    <w:p w14:paraId="39B2728E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0513B671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项目预算编制与执行：全面审视项目预算的编制依据、合理性、科学性以及实际执行情况，包括预算调整的原因和效果。</w:t>
      </w:r>
    </w:p>
    <w:p w14:paraId="47A60439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资金管理：深入分析项目资金的分配、使用和监管情况，确保资金使用的合规性、高效性和透明度。</w:t>
      </w:r>
    </w:p>
    <w:p w14:paraId="7357E2F7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项目实施进度与产出：评估项目是否按照既定计划顺利推进，各项任务是否按时完成，以及项目产出的数量、质量和时效性是否符合预期。</w:t>
      </w:r>
    </w:p>
    <w:p w14:paraId="33BB543C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社会影响：考察项目对社会等方面的综合影响。</w:t>
      </w:r>
    </w:p>
    <w:p w14:paraId="342B7D9C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622E62B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绩效评价原则</w:t>
      </w:r>
    </w:p>
    <w:p w14:paraId="20352E93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48B3E1F3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7CB85502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1D0E5B2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8BB171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0E0EC72C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2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评价指标体系</w:t>
      </w:r>
    </w:p>
    <w:p w14:paraId="6EA3B821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F2B0F3A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3554628E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7868B9D0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3DCA797B">
      <w:pPr>
        <w:spacing w:line="560" w:lineRule="exact"/>
        <w:ind w:firstLine="708" w:firstLineChars="200"/>
        <w:rPr>
          <w:rFonts w:eastAsia="仿宋_GB2312"/>
          <w:color w:val="FF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38596D9D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70D0F382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51BE6C66">
      <w:pPr>
        <w:pStyle w:val="9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48219D88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ascii="Times New Roman" w:hAnsi="Times New Roman" w:eastAsia="仿宋_GB2312"/>
          <w:b w:val="0"/>
          <w:bCs w:val="0"/>
          <w:color w:val="000000"/>
          <w:spacing w:val="17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具体评价指标体系详情见附件1</w:t>
      </w:r>
    </w:p>
    <w:p w14:paraId="37A3C46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3.绩效评价方法</w:t>
      </w:r>
    </w:p>
    <w:p w14:paraId="13E6147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46B03881">
      <w:pPr>
        <w:spacing w:line="560" w:lineRule="exact"/>
        <w:ind w:firstLine="708" w:firstLineChars="200"/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F80840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本次项目支出绩效自评采用</w:t>
      </w:r>
      <w:r>
        <w:rPr>
          <w:rFonts w:eastAsia="仿宋_GB2312"/>
          <w:color w:val="000000"/>
          <w:spacing w:val="17"/>
          <w:sz w:val="32"/>
          <w:szCs w:val="32"/>
        </w:rPr>
        <w:t>因素分析法</w:t>
      </w:r>
      <w:r>
        <w:rPr>
          <w:rFonts w:hint="eastAsia" w:eastAsia="仿宋_GB2312"/>
          <w:color w:val="000000"/>
          <w:spacing w:val="17"/>
          <w:sz w:val="32"/>
          <w:szCs w:val="32"/>
        </w:rPr>
        <w:t>。</w:t>
      </w:r>
      <w:r>
        <w:rPr>
          <w:rFonts w:eastAsia="仿宋_GB2312"/>
          <w:color w:val="000000"/>
          <w:spacing w:val="17"/>
          <w:sz w:val="32"/>
          <w:szCs w:val="32"/>
        </w:rPr>
        <w:t>通过综合分析影响绩效目标实现、实施效果的内外因素，评价绩效目标实现程度。通过对</w:t>
      </w:r>
      <w:r>
        <w:rPr>
          <w:rFonts w:eastAsia="仿宋_GB2312"/>
          <w:sz w:val="32"/>
          <w:szCs w:val="32"/>
        </w:rPr>
        <w:t>项目</w:t>
      </w:r>
      <w:r>
        <w:rPr>
          <w:rFonts w:eastAsia="仿宋_GB2312"/>
          <w:color w:val="000000"/>
          <w:spacing w:val="17"/>
          <w:sz w:val="32"/>
          <w:szCs w:val="32"/>
        </w:rPr>
        <w:t>的开展情况、项目产出数量、成本控制、资金拨付文件及自评报告等相关资料的收集和审核，综合分析各因素对绩效目标实现的影响</w:t>
      </w:r>
      <w:r>
        <w:rPr>
          <w:rFonts w:hint="eastAsia" w:eastAsia="仿宋_GB2312"/>
          <w:color w:val="000000"/>
          <w:spacing w:val="17"/>
          <w:sz w:val="32"/>
          <w:szCs w:val="32"/>
        </w:rPr>
        <w:t>。</w:t>
      </w:r>
    </w:p>
    <w:p w14:paraId="2A7580B3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评价标准</w:t>
      </w:r>
    </w:p>
    <w:p w14:paraId="030C289F">
      <w:pPr>
        <w:spacing w:line="500" w:lineRule="exact"/>
        <w:ind w:firstLine="640" w:firstLineChars="200"/>
        <w:rPr>
          <w:rFonts w:eastAsia="仿宋_GB2312"/>
          <w:bCs/>
          <w:color w:val="000000" w:themeColor="text1"/>
          <w:sz w:val="30"/>
          <w:szCs w:val="30"/>
          <w:highlight w:val="yellow"/>
          <w:lang w:val="zh-CN"/>
        </w:rPr>
      </w:pPr>
      <w:r>
        <w:rPr>
          <w:rFonts w:eastAsia="仿宋_GB2312"/>
          <w:sz w:val="32"/>
          <w:szCs w:val="32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eastAsia="仿宋_GB2312"/>
          <w:sz w:val="32"/>
          <w:szCs w:val="32"/>
        </w:rPr>
        <w:t>计划</w:t>
      </w:r>
      <w:r>
        <w:rPr>
          <w:rFonts w:eastAsia="仿宋_GB2312"/>
          <w:sz w:val="32"/>
          <w:szCs w:val="32"/>
        </w:rPr>
        <w:t>标准。</w:t>
      </w:r>
      <w:r>
        <w:rPr>
          <w:rFonts w:hint="eastAsia"/>
          <w:color w:val="000000" w:themeColor="text1"/>
          <w:sz w:val="30"/>
          <w:szCs w:val="30"/>
        </w:rPr>
        <w:t>通过</w:t>
      </w:r>
      <w:r>
        <w:rPr>
          <w:rFonts w:hint="eastAsia"/>
          <w:color w:val="000000" w:themeColor="text1"/>
          <w:sz w:val="30"/>
          <w:szCs w:val="30"/>
          <w:lang w:val="zh-CN"/>
        </w:rPr>
        <w:t>制定</w:t>
      </w:r>
      <w:r>
        <w:rPr>
          <w:rFonts w:hint="eastAsia" w:eastAsia="仿宋_GB2312"/>
          <w:bCs/>
          <w:color w:val="000000" w:themeColor="text1"/>
          <w:sz w:val="30"/>
          <w:szCs w:val="30"/>
          <w:lang w:val="zh-CN"/>
        </w:rPr>
        <w:t>的目标，</w:t>
      </w:r>
      <w:r>
        <w:rPr>
          <w:rFonts w:hint="eastAsia" w:eastAsia="仿宋_GB2312"/>
          <w:sz w:val="32"/>
          <w:szCs w:val="32"/>
        </w:rPr>
        <w:t>及时将调查户辅调员补贴发放到位，</w:t>
      </w:r>
      <w:r>
        <w:rPr>
          <w:rFonts w:eastAsia="仿宋_GB2312"/>
          <w:sz w:val="32"/>
          <w:szCs w:val="32"/>
        </w:rPr>
        <w:t>完成城乡住户120户调查工作，确保方案科学可行，调查实施严谨认真，调查经费有效合理使用，调查数据质量及时、可靠、全面，统计数据和分析得到充分应用，统计科学化水平有力提升</w:t>
      </w:r>
      <w:r>
        <w:rPr>
          <w:rFonts w:hint="eastAsia" w:eastAsia="仿宋_GB2312"/>
          <w:bCs/>
          <w:color w:val="000000" w:themeColor="text1"/>
          <w:sz w:val="30"/>
          <w:szCs w:val="30"/>
          <w:lang w:val="zh-CN"/>
        </w:rPr>
        <w:t>等作为评价标准。</w:t>
      </w:r>
    </w:p>
    <w:p w14:paraId="2DFA24E6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Times New Roman" w:hAnsi="Times New Roman" w:eastAsia="楷体"/>
          <w:color w:val="000000"/>
          <w:spacing w:val="17"/>
        </w:rPr>
      </w:pPr>
      <w:r>
        <w:rPr>
          <w:rFonts w:ascii="Times New Roman" w:hAnsi="Times New Roman" w:eastAsia="楷体"/>
          <w:color w:val="000000"/>
          <w:spacing w:val="17"/>
        </w:rPr>
        <w:t>绩效评价工作过程</w:t>
      </w:r>
    </w:p>
    <w:p w14:paraId="348E13F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（1）前期准备与规划</w:t>
      </w:r>
    </w:p>
    <w:p w14:paraId="47B931C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0CBD1D1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（2）指标体系构建</w:t>
      </w:r>
    </w:p>
    <w:p w14:paraId="2003EE9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依据项目的性质、目标以及预期成果，构建了科学合理的绩效评价指标体系。该指标体系涵盖了</w:t>
      </w:r>
      <w:r>
        <w:rPr>
          <w:rFonts w:eastAsia="仿宋_GB2312"/>
          <w:color w:val="000000"/>
          <w:spacing w:val="17"/>
          <w:sz w:val="32"/>
          <w:szCs w:val="32"/>
        </w:rPr>
        <w:t>项目决策、项目过程、项目产出、项目效益四个维度</w:t>
      </w:r>
      <w:r>
        <w:rPr>
          <w:rFonts w:eastAsia="仿宋_GB2312"/>
          <w:sz w:val="32"/>
          <w:szCs w:val="32"/>
        </w:rPr>
        <w:t>，选取了具有代表性和可衡量性的关键指标，并为每个指标设定了明确的评价标准与权重，确保评价结果能够全面、准确地反映项目的绩效状况。</w:t>
      </w:r>
    </w:p>
    <w:p w14:paraId="1AEC424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（3）数据收集与整理</w:t>
      </w:r>
    </w:p>
    <w:p w14:paraId="4BA07D1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0E94CDD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（4）数据分析与评估</w:t>
      </w:r>
    </w:p>
    <w:p w14:paraId="6A23035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205B207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（5）报告撰写与反馈</w:t>
      </w:r>
    </w:p>
    <w:p w14:paraId="64F09D8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2566721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（6）后续跟踪与改进</w:t>
      </w:r>
    </w:p>
    <w:p w14:paraId="7BBD4B2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7EBBB72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2C4CB606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（一）评价情况</w:t>
      </w:r>
    </w:p>
    <w:p w14:paraId="1CEDA18A">
      <w:pPr>
        <w:spacing w:line="500" w:lineRule="exact"/>
        <w:ind w:firstLine="640" w:firstLineChars="200"/>
        <w:rPr>
          <w:rFonts w:eastAsia="仿宋_GB2312"/>
          <w:sz w:val="32"/>
          <w:szCs w:val="32"/>
          <w:highlight w:val="yellow"/>
        </w:rPr>
      </w:pPr>
      <w:r>
        <w:rPr>
          <w:rFonts w:eastAsia="仿宋_GB2312"/>
          <w:sz w:val="32"/>
          <w:szCs w:val="32"/>
        </w:rPr>
        <w:t>本项目的综合评价基于对项目各方面绩效的深入分析与评估。从项目目标的达成情况来看，</w:t>
      </w:r>
      <w:r>
        <w:rPr>
          <w:rFonts w:hint="eastAsia" w:eastAsia="仿宋_GB2312"/>
          <w:sz w:val="32"/>
          <w:szCs w:val="32"/>
        </w:rPr>
        <w:t>统计专项业务经费（城乡住户调查费）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完成</w:t>
      </w:r>
      <w:r>
        <w:rPr>
          <w:rFonts w:eastAsia="仿宋_GB2312"/>
          <w:sz w:val="32"/>
          <w:szCs w:val="32"/>
        </w:rPr>
        <w:t>[</w:t>
      </w:r>
      <w:r>
        <w:rPr>
          <w:rFonts w:hint="eastAsia" w:eastAsia="仿宋_GB2312"/>
          <w:sz w:val="32"/>
          <w:szCs w:val="32"/>
        </w:rPr>
        <w:t>补助住户调查对象样本量、住户调查补贴及辅调员补贴的及时性</w:t>
      </w:r>
      <w:r>
        <w:rPr>
          <w:rFonts w:eastAsia="仿宋_GB2312"/>
          <w:sz w:val="32"/>
          <w:szCs w:val="32"/>
        </w:rPr>
        <w:t>等方面表现出色，达到了预期的标准与要求。同时，项目在</w:t>
      </w:r>
      <w:r>
        <w:rPr>
          <w:rFonts w:hint="eastAsia" w:ascii="仿宋_GB2312" w:eastAsia="仿宋_GB2312"/>
          <w:kern w:val="0"/>
          <w:sz w:val="30"/>
          <w:szCs w:val="30"/>
        </w:rPr>
        <w:t>培训记账户、辅助调查员，记账本的录入、数据质量监控,发放记账补贴维护电子记账设备并提供流量套餐费，多措并举提高住户记账准确率，为国民经济核算和居民消费价格指数权重制定提供基础数据等</w:t>
      </w:r>
      <w:r>
        <w:rPr>
          <w:rFonts w:eastAsia="仿宋_GB2312"/>
          <w:sz w:val="32"/>
          <w:szCs w:val="32"/>
        </w:rPr>
        <w:t>取得了显著的成效</w:t>
      </w:r>
      <w:bookmarkStart w:id="0" w:name="OLE_LINK6"/>
      <w:r>
        <w:rPr>
          <w:rFonts w:hint="eastAsia" w:eastAsia="仿宋_GB2312"/>
          <w:sz w:val="32"/>
          <w:szCs w:val="32"/>
        </w:rPr>
        <w:t>。</w:t>
      </w:r>
      <w:bookmarkEnd w:id="0"/>
    </w:p>
    <w:p w14:paraId="2C767540">
      <w:pPr>
        <w:pStyle w:val="8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在项目管理方面，</w:t>
      </w:r>
      <w:r>
        <w:rPr>
          <w:rFonts w:hint="eastAsia" w:eastAsia="仿宋_GB2312"/>
          <w:sz w:val="32"/>
          <w:szCs w:val="32"/>
        </w:rPr>
        <w:t>特克斯县统计局</w:t>
      </w:r>
      <w:r>
        <w:rPr>
          <w:rFonts w:eastAsia="仿宋_GB2312"/>
          <w:sz w:val="32"/>
          <w:szCs w:val="32"/>
        </w:rPr>
        <w:t>通过有效的规划、组织与协调，项目得以顺利实施，并在预算与时间上保持了良好的控制。</w:t>
      </w:r>
    </w:p>
    <w:p w14:paraId="26114A11">
      <w:pPr>
        <w:pStyle w:val="8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</w:rPr>
        <w:t>从项目效益的角度来看，本项目不仅实现了预期的社会效益等方面产生了积极的影响。具体而言，[</w:t>
      </w:r>
      <w:r>
        <w:rPr>
          <w:rFonts w:hint="eastAsia" w:eastAsia="仿宋_GB2312"/>
          <w:sz w:val="32"/>
          <w:szCs w:val="32"/>
        </w:rPr>
        <w:t>党政、人大、政协机关认可度</w:t>
      </w:r>
      <w:r>
        <w:rPr>
          <w:rFonts w:eastAsia="仿宋_GB2312"/>
          <w:sz w:val="32"/>
          <w:szCs w:val="32"/>
        </w:rPr>
        <w:t>]、[</w:t>
      </w:r>
      <w:r>
        <w:rPr>
          <w:rFonts w:hint="eastAsia" w:eastAsia="仿宋_GB2312"/>
          <w:sz w:val="32"/>
          <w:szCs w:val="32"/>
        </w:rPr>
        <w:t>基层统计机构和调查户满意度</w:t>
      </w:r>
      <w:r>
        <w:rPr>
          <w:rFonts w:eastAsia="仿宋_GB2312"/>
          <w:sz w:val="32"/>
          <w:szCs w:val="32"/>
        </w:rPr>
        <w:t>]等方面的提升，为项目的利益相关者带来了实实在在的利益。</w:t>
      </w:r>
    </w:p>
    <w:p w14:paraId="27153426">
      <w:pPr>
        <w:pStyle w:val="8"/>
        <w:widowControl/>
        <w:spacing w:beforeAutospacing="0" w:afterAutospacing="0" w:line="560" w:lineRule="exact"/>
        <w:ind w:firstLine="640" w:firstLineChars="200"/>
      </w:pPr>
      <w:r>
        <w:rPr>
          <w:rFonts w:eastAsia="仿宋_GB2312"/>
          <w:sz w:val="32"/>
          <w:szCs w:val="32"/>
        </w:rPr>
        <w:t>综上所述，</w:t>
      </w:r>
      <w:r>
        <w:rPr>
          <w:rFonts w:hint="eastAsia" w:eastAsia="仿宋_GB2312"/>
          <w:sz w:val="32"/>
          <w:szCs w:val="32"/>
        </w:rPr>
        <w:t>统计专项业务经费（城乡住户调查费）</w:t>
      </w:r>
      <w:r>
        <w:rPr>
          <w:rFonts w:eastAsia="仿宋_GB2312"/>
          <w:sz w:val="32"/>
          <w:szCs w:val="32"/>
        </w:rPr>
        <w:t>在绩效评价中表现出色，达到了项目的预期目标，并在多个方面取得了显著的成效。</w:t>
      </w:r>
    </w:p>
    <w:p w14:paraId="7227E23E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（二）评价结论</w:t>
      </w:r>
    </w:p>
    <w:p w14:paraId="76BA7CA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</w:t>
      </w:r>
      <w:r>
        <w:rPr>
          <w:rFonts w:hint="eastAsia" w:ascii="Times New Roman" w:hAnsi="Times New Roman" w:eastAsia="仿宋_GB2312"/>
          <w:b w:val="0"/>
          <w:bCs w:val="0"/>
        </w:rPr>
        <w:t>100</w:t>
      </w:r>
      <w:r>
        <w:rPr>
          <w:rFonts w:ascii="Times New Roman" w:hAnsi="Times New Roman" w:eastAsia="仿宋_GB2312"/>
          <w:b w:val="0"/>
          <w:bCs w:val="0"/>
        </w:rPr>
        <w:t>分，属于“优”。其中，项目决策类指标权重为20分，得分为</w:t>
      </w:r>
      <w:r>
        <w:rPr>
          <w:rFonts w:hint="eastAsia" w:ascii="Times New Roman" w:hAnsi="Times New Roman" w:eastAsia="仿宋_GB2312"/>
          <w:b w:val="0"/>
          <w:bCs w:val="0"/>
        </w:rPr>
        <w:t>20</w:t>
      </w:r>
      <w:r>
        <w:rPr>
          <w:rFonts w:ascii="Times New Roman" w:hAnsi="Times New Roman" w:eastAsia="仿宋_GB2312"/>
          <w:b w:val="0"/>
          <w:bCs w:val="0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</w:rPr>
        <w:t>100</w:t>
      </w:r>
      <w:r>
        <w:rPr>
          <w:rFonts w:ascii="Times New Roman" w:hAnsi="Times New Roman" w:eastAsia="仿宋_GB2312"/>
          <w:b w:val="0"/>
          <w:bCs w:val="0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</w:rPr>
        <w:t>20</w:t>
      </w:r>
      <w:r>
        <w:rPr>
          <w:rFonts w:ascii="Times New Roman" w:hAnsi="Times New Roman" w:eastAsia="仿宋_GB2312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</w:rPr>
        <w:t>100</w:t>
      </w:r>
      <w:r>
        <w:rPr>
          <w:rFonts w:ascii="Times New Roman" w:hAnsi="Times New Roman" w:eastAsia="仿宋_GB2312"/>
          <w:b w:val="0"/>
          <w:bCs w:val="0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</w:rPr>
        <w:t>40</w:t>
      </w:r>
      <w:r>
        <w:rPr>
          <w:rFonts w:ascii="Times New Roman" w:hAnsi="Times New Roman" w:eastAsia="仿宋_GB2312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</w:rPr>
        <w:t>100</w:t>
      </w:r>
      <w:r>
        <w:rPr>
          <w:rFonts w:ascii="Times New Roman" w:hAnsi="Times New Roman" w:eastAsia="仿宋_GB2312"/>
          <w:b w:val="0"/>
          <w:bCs w:val="0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</w:rPr>
        <w:t>20</w:t>
      </w:r>
      <w:r>
        <w:rPr>
          <w:rFonts w:ascii="Times New Roman" w:hAnsi="Times New Roman" w:eastAsia="仿宋_GB2312"/>
          <w:b w:val="0"/>
          <w:bCs w:val="0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</w:rPr>
        <w:t>100</w:t>
      </w:r>
      <w:r>
        <w:rPr>
          <w:rFonts w:ascii="Times New Roman" w:hAnsi="Times New Roman" w:eastAsia="仿宋_GB2312"/>
          <w:b w:val="0"/>
          <w:bCs w:val="0"/>
        </w:rPr>
        <w:t>%。具体打分情况详见：附件1综合评分表。</w:t>
      </w:r>
    </w:p>
    <w:p w14:paraId="4D2B85CE">
      <w:pPr>
        <w:pStyle w:val="9"/>
        <w:spacing w:before="0" w:after="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502DA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4380795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6DD2480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1BE752C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得分</w:t>
            </w:r>
          </w:p>
        </w:tc>
      </w:tr>
      <w:tr w14:paraId="5A3CB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E4C4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DA6B1C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C28D3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20</w:t>
            </w:r>
          </w:p>
        </w:tc>
      </w:tr>
      <w:tr w14:paraId="2E02A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10D7C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2836F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C8AF9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20</w:t>
            </w:r>
          </w:p>
        </w:tc>
      </w:tr>
      <w:tr w14:paraId="3FE29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EB6AF1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5C93F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9F67A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40</w:t>
            </w:r>
          </w:p>
        </w:tc>
      </w:tr>
      <w:tr w14:paraId="4DE4A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D6E76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42758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4DC73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20</w:t>
            </w:r>
          </w:p>
        </w:tc>
      </w:tr>
      <w:tr w14:paraId="7C471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B9D224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21DFF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F5E95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</w:rPr>
              <w:t>100</w:t>
            </w:r>
          </w:p>
        </w:tc>
      </w:tr>
    </w:tbl>
    <w:p w14:paraId="61476F2D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4BA62CBB">
      <w:pPr>
        <w:pStyle w:val="9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79EDA19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%。</w:t>
      </w:r>
    </w:p>
    <w:p w14:paraId="6FF31B7D">
      <w:pPr>
        <w:pStyle w:val="20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1.项目立项</w:t>
      </w:r>
    </w:p>
    <w:p w14:paraId="5E71B44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（1）立项依据充分性</w:t>
      </w:r>
    </w:p>
    <w:p w14:paraId="70F4435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0CD760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（2）立项程序规范性</w:t>
      </w:r>
    </w:p>
    <w:p w14:paraId="2D64A8EE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110781EE">
      <w:pPr>
        <w:pStyle w:val="20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2.绩效目标</w:t>
      </w:r>
    </w:p>
    <w:p w14:paraId="121812C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（1）绩效目标合理性</w:t>
      </w:r>
    </w:p>
    <w:p w14:paraId="5A68FE5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14159C9E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（2）绩效指标明确性</w:t>
      </w:r>
    </w:p>
    <w:p w14:paraId="1313FA8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7FE6462">
      <w:pPr>
        <w:pStyle w:val="20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3.资金投入</w:t>
      </w:r>
    </w:p>
    <w:p w14:paraId="201BBFA1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（1）预算编制科学性</w:t>
      </w:r>
    </w:p>
    <w:p w14:paraId="2ACADA6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2453AD1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4FA8EFF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（2）资金分配合理性</w:t>
      </w:r>
    </w:p>
    <w:p w14:paraId="5779E04B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4EA654E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1A1C114B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43ECE7B3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项目过程情况</w:t>
      </w:r>
    </w:p>
    <w:p w14:paraId="4647CE1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项目过程类指标包括资金管理和组织实施两方面的内容，由5个三级指标构成，权重分值为20分，</w:t>
      </w:r>
    </w:p>
    <w:p w14:paraId="5EAD1935">
      <w:pPr>
        <w:pStyle w:val="20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1.资金管理</w:t>
      </w:r>
    </w:p>
    <w:p w14:paraId="727A867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（1）资金到位率</w:t>
      </w:r>
    </w:p>
    <w:p w14:paraId="2A6C9D7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本项目总投资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万元，财政资金及时足额到位，到位率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%，预算资金按计划进度执行。</w:t>
      </w:r>
    </w:p>
    <w:p w14:paraId="052FCCBE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（2）预算执行率</w:t>
      </w:r>
    </w:p>
    <w:p w14:paraId="20290AC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预算编制较为详细，项目资金支出总体能够按照预算执行，预算资金支出</w:t>
      </w:r>
      <w:r>
        <w:rPr>
          <w:rFonts w:hint="eastAsia" w:eastAsia="仿宋_GB2312"/>
          <w:sz w:val="32"/>
          <w:szCs w:val="32"/>
        </w:rPr>
        <w:t>36.72</w:t>
      </w:r>
      <w:r>
        <w:rPr>
          <w:rFonts w:eastAsia="仿宋_GB2312"/>
          <w:sz w:val="32"/>
          <w:szCs w:val="32"/>
        </w:rPr>
        <w:t>万元，预算执行率为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%。</w:t>
      </w:r>
    </w:p>
    <w:p w14:paraId="767B734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（3）资金使用合规性</w:t>
      </w:r>
    </w:p>
    <w:p w14:paraId="1290347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8AC508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3D8D68C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5CCC8302">
      <w:pPr>
        <w:pStyle w:val="20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2.组织实施</w:t>
      </w:r>
    </w:p>
    <w:p w14:paraId="69BEE8B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（1）管理制度健全性</w:t>
      </w:r>
    </w:p>
    <w:p w14:paraId="3E56FF1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23D35E5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在制度设计上，我们注重了制度的科学性与可操作性，确保制度能够切实指导项目的执行与管理。</w:t>
      </w:r>
    </w:p>
    <w:p w14:paraId="717EEEA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4CA625B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1F32408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（2）制度执行有效性</w:t>
      </w:r>
    </w:p>
    <w:p w14:paraId="3049BD4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 w14:paraId="4D56AAB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6746282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</w:p>
    <w:p w14:paraId="19713A77">
      <w:pPr>
        <w:pStyle w:val="10"/>
        <w:numPr>
          <w:ilvl w:val="0"/>
          <w:numId w:val="4"/>
        </w:numPr>
        <w:spacing w:line="560" w:lineRule="exact"/>
        <w:ind w:firstLine="64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项目产出情况</w:t>
      </w:r>
    </w:p>
    <w:p w14:paraId="7A68DD5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项目产出类指标包括产出数量、产出质量、产出时效、产出成本四方面的内容，由</w:t>
      </w:r>
      <w:r>
        <w:rPr>
          <w:rFonts w:hint="eastAsia"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个三级指标构成，权重分为40分，实际得分</w:t>
      </w:r>
      <w:r>
        <w:rPr>
          <w:rFonts w:hint="eastAsia" w:eastAsia="仿宋_GB2312"/>
          <w:sz w:val="32"/>
          <w:szCs w:val="32"/>
        </w:rPr>
        <w:t>40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%。具体产出指标完成情况如下：</w:t>
      </w:r>
    </w:p>
    <w:p w14:paraId="701D872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1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数量指标：</w:t>
      </w:r>
    </w:p>
    <w:p w14:paraId="4A789DF8">
      <w:pPr>
        <w:spacing w:line="600" w:lineRule="exact"/>
        <w:ind w:firstLine="640" w:firstLineChars="200"/>
        <w:outlineLvl w:val="0"/>
      </w:pPr>
      <w:bookmarkStart w:id="1" w:name="OLE_LINK4"/>
      <w:r>
        <w:rPr>
          <w:rFonts w:eastAsia="仿宋_GB2312"/>
          <w:sz w:val="32"/>
          <w:szCs w:val="32"/>
        </w:rPr>
        <w:t>指标1：</w:t>
      </w:r>
      <w:bookmarkEnd w:id="1"/>
      <w:r>
        <w:rPr>
          <w:rFonts w:eastAsia="仿宋_GB2312"/>
          <w:sz w:val="32"/>
          <w:szCs w:val="32"/>
        </w:rPr>
        <w:t>补助住户调查对象样本量，</w:t>
      </w:r>
      <w:bookmarkStart w:id="2" w:name="OLE_LINK5"/>
      <w:r>
        <w:rPr>
          <w:rFonts w:eastAsia="仿宋_GB2312"/>
          <w:sz w:val="32"/>
          <w:szCs w:val="32"/>
        </w:rPr>
        <w:t>指标值：</w:t>
      </w:r>
      <w:r>
        <w:rPr>
          <w:rFonts w:hint="eastAsia"/>
          <w:color w:val="000000" w:themeColor="text1"/>
        </w:rPr>
        <w:t>≧</w:t>
      </w:r>
      <w:r>
        <w:rPr>
          <w:rFonts w:eastAsia="仿宋_GB2312"/>
          <w:sz w:val="32"/>
          <w:szCs w:val="32"/>
        </w:rPr>
        <w:t>120户，实际完成值：</w:t>
      </w:r>
      <w:r>
        <w:rPr>
          <w:rFonts w:hint="eastAsia" w:eastAsia="仿宋_GB2312"/>
          <w:sz w:val="32"/>
          <w:szCs w:val="32"/>
        </w:rPr>
        <w:t>120户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</w:t>
      </w:r>
      <w:bookmarkEnd w:id="2"/>
      <w:r>
        <w:rPr>
          <w:rFonts w:eastAsia="仿宋_GB2312"/>
          <w:sz w:val="32"/>
          <w:szCs w:val="32"/>
        </w:rPr>
        <w:t>指标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：补助住户调查对象样本量，指标值：</w:t>
      </w:r>
      <w:r>
        <w:rPr>
          <w:rFonts w:hint="eastAsia"/>
          <w:color w:val="000000" w:themeColor="text1"/>
        </w:rPr>
        <w:t>≧</w:t>
      </w: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12人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指标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：按月度发放补助次数，指标值：</w:t>
      </w:r>
      <w:r>
        <w:rPr>
          <w:rFonts w:hint="eastAsia"/>
          <w:color w:val="000000" w:themeColor="text1"/>
        </w:rPr>
        <w:t>=</w:t>
      </w:r>
      <w:r>
        <w:rPr>
          <w:rFonts w:eastAsia="仿宋_GB2312"/>
          <w:sz w:val="32"/>
          <w:szCs w:val="32"/>
        </w:rPr>
        <w:t>12</w:t>
      </w:r>
      <w:r>
        <w:rPr>
          <w:rFonts w:hint="eastAsia" w:eastAsia="仿宋_GB2312"/>
          <w:sz w:val="32"/>
          <w:szCs w:val="32"/>
        </w:rPr>
        <w:t>次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12次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%。</w:t>
      </w:r>
    </w:p>
    <w:p w14:paraId="2FB8635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2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质量指标：指标1：调查数据真实、可靠，调查分析客观实际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指标值：</w:t>
      </w:r>
      <w:r>
        <w:rPr>
          <w:rFonts w:hint="eastAsia"/>
          <w:color w:val="000000" w:themeColor="text1"/>
        </w:rPr>
        <w:t>≧</w:t>
      </w:r>
      <w:r>
        <w:rPr>
          <w:rFonts w:hint="eastAsia" w:eastAsia="仿宋_GB2312"/>
          <w:sz w:val="32"/>
          <w:szCs w:val="32"/>
        </w:rPr>
        <w:t>90%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90%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</w:t>
      </w:r>
    </w:p>
    <w:p w14:paraId="2F00BDA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3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③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时效指标：指标1：住户调查补贴及辅调员补贴费支付及时性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指标值：</w:t>
      </w:r>
      <w:r>
        <w:rPr>
          <w:rFonts w:hint="eastAsia"/>
          <w:color w:val="000000" w:themeColor="text1"/>
        </w:rPr>
        <w:t>≧</w:t>
      </w:r>
      <w:r>
        <w:rPr>
          <w:rFonts w:hint="eastAsia" w:eastAsia="仿宋_GB2312"/>
          <w:sz w:val="32"/>
          <w:szCs w:val="32"/>
        </w:rPr>
        <w:t>90%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90%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。</w:t>
      </w:r>
    </w:p>
    <w:p w14:paraId="116DB19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4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④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成本指标：指标1：调查户每月每户补贴费用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指标值：</w:t>
      </w:r>
      <w:r>
        <w:rPr>
          <w:rFonts w:hint="eastAsia"/>
          <w:color w:val="000000" w:themeColor="text1"/>
        </w:rPr>
        <w:t>≦</w:t>
      </w:r>
      <w:r>
        <w:rPr>
          <w:rFonts w:hint="eastAsia" w:eastAsia="仿宋_GB2312"/>
          <w:sz w:val="32"/>
          <w:szCs w:val="32"/>
        </w:rPr>
        <w:t>200元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200元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指标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：辅助调查员每月每人补贴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指标值：</w:t>
      </w:r>
      <w:r>
        <w:rPr>
          <w:rFonts w:hint="eastAsia"/>
          <w:color w:val="000000" w:themeColor="text1"/>
        </w:rPr>
        <w:t>≦</w:t>
      </w:r>
      <w:r>
        <w:rPr>
          <w:rFonts w:hint="eastAsia" w:eastAsia="仿宋_GB2312"/>
          <w:sz w:val="32"/>
          <w:szCs w:val="32"/>
        </w:rPr>
        <w:t>550元</w:t>
      </w:r>
      <w:r>
        <w:rPr>
          <w:rFonts w:eastAsia="仿宋_GB2312"/>
          <w:sz w:val="32"/>
          <w:szCs w:val="32"/>
        </w:rPr>
        <w:t>，实际完成值：</w:t>
      </w:r>
      <w:r>
        <w:rPr>
          <w:rFonts w:hint="eastAsia" w:eastAsia="仿宋_GB2312"/>
          <w:sz w:val="32"/>
          <w:szCs w:val="32"/>
        </w:rPr>
        <w:t>550元</w:t>
      </w:r>
      <w:r>
        <w:rPr>
          <w:rFonts w:eastAsia="仿宋_GB2312"/>
          <w:sz w:val="32"/>
          <w:szCs w:val="32"/>
        </w:rPr>
        <w:t xml:space="preserve">，指标完成率 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eastAsia="仿宋_GB2312"/>
          <w:sz w:val="32"/>
          <w:szCs w:val="32"/>
        </w:rPr>
        <w:t>。</w:t>
      </w:r>
    </w:p>
    <w:p w14:paraId="07AAAF66">
      <w:pPr>
        <w:pStyle w:val="10"/>
        <w:numPr>
          <w:ilvl w:val="0"/>
          <w:numId w:val="4"/>
        </w:numPr>
        <w:spacing w:line="560" w:lineRule="exact"/>
        <w:ind w:firstLine="64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项目效益情况</w:t>
      </w:r>
    </w:p>
    <w:p w14:paraId="1F6CDE9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项目效益类指标包括项目实施效益和满意度两方面的内容，由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个三级指标构成，权重分为20分，</w:t>
      </w:r>
      <w:bookmarkStart w:id="3" w:name="OLE_LINK2"/>
      <w:r>
        <w:rPr>
          <w:rFonts w:eastAsia="仿宋_GB2312"/>
          <w:sz w:val="32"/>
          <w:szCs w:val="32"/>
        </w:rPr>
        <w:t>实际得分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100%</w:t>
      </w:r>
      <w:r>
        <w:rPr>
          <w:rFonts w:eastAsia="仿宋_GB2312"/>
          <w:sz w:val="32"/>
          <w:szCs w:val="32"/>
        </w:rPr>
        <w:t>。具体效益指标及满意度指标完成情况如下：</w:t>
      </w:r>
      <w:bookmarkEnd w:id="3"/>
    </w:p>
    <w:p w14:paraId="1ECB69FD">
      <w:pPr>
        <w:numPr>
          <w:ilvl w:val="0"/>
          <w:numId w:val="5"/>
        </w:num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实施效益</w:t>
      </w:r>
    </w:p>
    <w:p w14:paraId="777C1F9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社会效益指标：</w:t>
      </w:r>
      <w:r>
        <w:rPr>
          <w:rFonts w:hint="eastAsia" w:eastAsia="仿宋_GB2312"/>
          <w:sz w:val="32"/>
          <w:szCs w:val="32"/>
        </w:rPr>
        <w:t>指标1：提高党政、人大、政协机关和部门的认可度，指标值：有效提高，实际完成值:有效提高，指标完成率100%，无偏差。</w:t>
      </w:r>
    </w:p>
    <w:p w14:paraId="1BF22CD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2.满意度</w:t>
      </w:r>
    </w:p>
    <w:p w14:paraId="63C9660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bookmarkStart w:id="4" w:name="OLE_LINK1"/>
      <w:r>
        <w:rPr>
          <w:rFonts w:hint="eastAsia" w:eastAsia="仿宋_GB2312"/>
          <w:sz w:val="32"/>
          <w:szCs w:val="32"/>
        </w:rPr>
        <w:t>指标1</w:t>
      </w:r>
      <w:bookmarkEnd w:id="4"/>
      <w:r>
        <w:rPr>
          <w:rFonts w:hint="eastAsia" w:eastAsia="仿宋_GB2312"/>
          <w:sz w:val="32"/>
          <w:szCs w:val="32"/>
        </w:rPr>
        <w:t>：基层统计机构和调查户满意度，指标值≧90%，实际完成值90%，指标完成率100%，</w:t>
      </w:r>
      <w:bookmarkStart w:id="5" w:name="OLE_LINK3"/>
      <w:r>
        <w:rPr>
          <w:rFonts w:hint="eastAsia" w:eastAsia="仿宋_GB2312"/>
          <w:sz w:val="32"/>
          <w:szCs w:val="32"/>
        </w:rPr>
        <w:t>无偏差</w:t>
      </w:r>
      <w:bookmarkEnd w:id="5"/>
      <w:r>
        <w:rPr>
          <w:rFonts w:hint="eastAsia" w:eastAsia="仿宋_GB2312"/>
          <w:sz w:val="32"/>
          <w:szCs w:val="32"/>
        </w:rPr>
        <w:t>。</w:t>
      </w:r>
    </w:p>
    <w:p w14:paraId="486E734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（五）预算执行进度与绩效指标总体完成率偏差</w:t>
      </w:r>
    </w:p>
    <w:p w14:paraId="41C5347C">
      <w:pPr>
        <w:pStyle w:val="20"/>
        <w:spacing w:line="560" w:lineRule="exact"/>
        <w:ind w:firstLine="640"/>
        <w:rPr>
          <w:rFonts w:eastAsia="方正仿宋_GBK"/>
          <w:sz w:val="32"/>
          <w:szCs w:val="32"/>
        </w:rPr>
      </w:pPr>
      <w:r>
        <w:rPr>
          <w:rFonts w:hint="eastAsia" w:eastAsia="仿宋_GB2312"/>
          <w:kern w:val="2"/>
          <w:sz w:val="32"/>
          <w:szCs w:val="32"/>
        </w:rPr>
        <w:t>统计专项业务经费（城乡住户调查经费）</w:t>
      </w:r>
      <w:r>
        <w:rPr>
          <w:rFonts w:eastAsia="仿宋_GB2312"/>
          <w:kern w:val="2"/>
          <w:sz w:val="32"/>
          <w:szCs w:val="32"/>
        </w:rPr>
        <w:t>项目年初预算</w:t>
      </w:r>
      <w:r>
        <w:rPr>
          <w:rFonts w:hint="eastAsia" w:eastAsia="仿宋_GB2312"/>
          <w:kern w:val="2"/>
          <w:sz w:val="32"/>
          <w:szCs w:val="32"/>
        </w:rPr>
        <w:t>36.72</w:t>
      </w:r>
      <w:r>
        <w:rPr>
          <w:rFonts w:eastAsia="仿宋_GB2312"/>
          <w:kern w:val="2"/>
          <w:sz w:val="32"/>
          <w:szCs w:val="32"/>
        </w:rPr>
        <w:t>万元，全年预算</w:t>
      </w:r>
      <w:r>
        <w:rPr>
          <w:rFonts w:hint="eastAsia" w:eastAsia="仿宋_GB2312"/>
          <w:kern w:val="2"/>
          <w:sz w:val="32"/>
          <w:szCs w:val="32"/>
        </w:rPr>
        <w:t>36.72</w:t>
      </w:r>
      <w:r>
        <w:rPr>
          <w:rFonts w:eastAsia="仿宋_GB2312"/>
          <w:kern w:val="2"/>
          <w:sz w:val="32"/>
          <w:szCs w:val="32"/>
        </w:rPr>
        <w:t>万元，实际支出</w:t>
      </w:r>
      <w:r>
        <w:rPr>
          <w:rFonts w:hint="eastAsia" w:eastAsia="仿宋_GB2312"/>
          <w:kern w:val="2"/>
          <w:sz w:val="32"/>
          <w:szCs w:val="32"/>
        </w:rPr>
        <w:t>36.72</w:t>
      </w:r>
      <w:r>
        <w:rPr>
          <w:rFonts w:eastAsia="仿宋_GB2312"/>
          <w:kern w:val="2"/>
          <w:sz w:val="32"/>
          <w:szCs w:val="32"/>
        </w:rPr>
        <w:t>万元，预算执行率为</w:t>
      </w:r>
      <w:r>
        <w:rPr>
          <w:rFonts w:hint="eastAsia" w:eastAsia="仿宋_GB2312"/>
          <w:kern w:val="2"/>
          <w:sz w:val="32"/>
          <w:szCs w:val="32"/>
        </w:rPr>
        <w:t>100</w:t>
      </w:r>
      <w:r>
        <w:rPr>
          <w:rFonts w:eastAsia="仿宋_GB2312"/>
          <w:kern w:val="2"/>
          <w:sz w:val="32"/>
          <w:szCs w:val="32"/>
        </w:rPr>
        <w:t>%，项目绩效指标总体完成率为</w:t>
      </w:r>
      <w:r>
        <w:rPr>
          <w:rFonts w:hint="eastAsia" w:eastAsia="仿宋_GB2312"/>
          <w:kern w:val="2"/>
          <w:sz w:val="32"/>
          <w:szCs w:val="32"/>
        </w:rPr>
        <w:t>100</w:t>
      </w:r>
      <w:r>
        <w:rPr>
          <w:rFonts w:eastAsia="仿宋_GB2312"/>
          <w:kern w:val="2"/>
          <w:sz w:val="32"/>
          <w:szCs w:val="32"/>
        </w:rPr>
        <w:t>%，总体偏差率为</w:t>
      </w:r>
      <w:r>
        <w:rPr>
          <w:rFonts w:hint="eastAsia" w:eastAsia="仿宋_GB2312"/>
          <w:kern w:val="2"/>
          <w:sz w:val="32"/>
          <w:szCs w:val="32"/>
        </w:rPr>
        <w:t>0</w:t>
      </w:r>
      <w:r>
        <w:rPr>
          <w:rFonts w:eastAsia="仿宋_GB2312"/>
          <w:kern w:val="2"/>
          <w:sz w:val="32"/>
          <w:szCs w:val="32"/>
        </w:rPr>
        <w:t>%</w:t>
      </w:r>
      <w:r>
        <w:rPr>
          <w:rFonts w:hint="eastAsia" w:eastAsia="仿宋_GB2312"/>
          <w:kern w:val="2"/>
          <w:sz w:val="32"/>
          <w:szCs w:val="32"/>
        </w:rPr>
        <w:t>，</w:t>
      </w:r>
      <w:r>
        <w:rPr>
          <w:rFonts w:eastAsia="仿宋_GB2312"/>
          <w:kern w:val="2"/>
          <w:sz w:val="32"/>
          <w:szCs w:val="32"/>
        </w:rPr>
        <w:t>偏差原因</w:t>
      </w:r>
      <w:r>
        <w:rPr>
          <w:rFonts w:hint="eastAsia" w:eastAsia="仿宋_GB2312"/>
          <w:kern w:val="2"/>
          <w:sz w:val="32"/>
          <w:szCs w:val="32"/>
        </w:rPr>
        <w:t>无</w:t>
      </w:r>
      <w:r>
        <w:rPr>
          <w:rFonts w:eastAsia="仿宋_GB2312"/>
          <w:kern w:val="2"/>
          <w:sz w:val="32"/>
          <w:szCs w:val="32"/>
        </w:rPr>
        <w:t>，改进措施</w:t>
      </w:r>
      <w:r>
        <w:rPr>
          <w:rFonts w:hint="eastAsia" w:eastAsia="仿宋_GB2312"/>
          <w:kern w:val="2"/>
          <w:sz w:val="32"/>
          <w:szCs w:val="32"/>
        </w:rPr>
        <w:t>无</w:t>
      </w:r>
      <w:r>
        <w:rPr>
          <w:rFonts w:eastAsia="仿宋_GB2312"/>
          <w:kern w:val="2"/>
          <w:sz w:val="32"/>
          <w:szCs w:val="32"/>
        </w:rPr>
        <w:t>。</w:t>
      </w:r>
    </w:p>
    <w:p w14:paraId="0BDE5CAA">
      <w:pPr>
        <w:spacing w:line="560" w:lineRule="exact"/>
        <w:ind w:firstLine="640" w:firstLineChars="200"/>
        <w:rPr>
          <w:rStyle w:val="19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主要经验及做法、存在的问题及原因分析</w:t>
      </w:r>
    </w:p>
    <w:p w14:paraId="56E52981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</w:t>
      </w:r>
      <w:r>
        <w:rPr>
          <w:rFonts w:hint="eastAsia" w:eastAsia="楷体"/>
          <w:b/>
          <w:spacing w:val="-4"/>
          <w:sz w:val="32"/>
          <w:szCs w:val="32"/>
        </w:rPr>
        <w:t>法</w:t>
      </w:r>
    </w:p>
    <w:p w14:paraId="4D2F8C0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256FFBDB">
      <w:pPr>
        <w:pStyle w:val="9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/>
          <w:b w:val="0"/>
          <w:bCs w:val="0"/>
          <w:kern w:val="2"/>
        </w:rPr>
        <w:t>杜绝</w:t>
      </w:r>
      <w:r>
        <w:rPr>
          <w:rFonts w:ascii="Times New Roman" w:hAnsi="Times New Roman" w:eastAsia="仿宋_GB2312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1565000F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33630AB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eastAsia="仿宋_GB2312"/>
          <w:sz w:val="32"/>
          <w:szCs w:val="32"/>
          <w:lang w:val="en-US" w:eastAsia="zh-CN"/>
        </w:rPr>
        <w:t>由于部分人员</w:t>
      </w:r>
      <w:r>
        <w:rPr>
          <w:rFonts w:eastAsia="仿宋_GB2312"/>
          <w:sz w:val="32"/>
          <w:szCs w:val="32"/>
        </w:rPr>
        <w:t>缺乏相关绩效管理专业知识，自评价工作还存在自我审定的局限性，影响评价质量。</w:t>
      </w:r>
    </w:p>
    <w:p w14:paraId="60351AC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2.因轮岗、调动</w:t>
      </w:r>
      <w:r>
        <w:rPr>
          <w:rFonts w:hint="eastAsia" w:eastAsia="仿宋_GB2312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因素使我单位绩效工作人员流动频繁，</w:t>
      </w:r>
      <w:r>
        <w:rPr>
          <w:rFonts w:hint="eastAsia" w:eastAsia="仿宋_GB2312"/>
          <w:sz w:val="32"/>
          <w:szCs w:val="32"/>
        </w:rPr>
        <w:t>造成</w:t>
      </w:r>
      <w:r>
        <w:rPr>
          <w:rFonts w:eastAsia="仿宋_GB2312"/>
          <w:sz w:val="32"/>
          <w:szCs w:val="32"/>
        </w:rPr>
        <w:t>工作衔接不到位的情况。</w:t>
      </w:r>
    </w:p>
    <w:p w14:paraId="13928529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.有关建议</w:t>
      </w:r>
    </w:p>
    <w:p w14:paraId="44436BAE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20999D6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68B6890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4DB3B5F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eastAsia="仿宋_GB2312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eastAsia="仿宋_GB2312"/>
          <w:sz w:val="36"/>
          <w:szCs w:val="32"/>
        </w:rPr>
        <w:t>。</w:t>
      </w:r>
    </w:p>
    <w:p w14:paraId="3FA4569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6E414E9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其他需要说</w:t>
      </w:r>
      <w:bookmarkStart w:id="6" w:name="page8"/>
      <w:bookmarkEnd w:id="6"/>
      <w:r>
        <w:rPr>
          <w:rFonts w:eastAsia="黑体"/>
          <w:sz w:val="32"/>
          <w:szCs w:val="32"/>
        </w:rPr>
        <w:t>明的问题</w:t>
      </w:r>
    </w:p>
    <w:p w14:paraId="2E186183">
      <w:pPr>
        <w:pStyle w:val="11"/>
        <w:spacing w:after="0" w:line="560" w:lineRule="exact"/>
        <w:ind w:left="0" w:leftChars="0"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本项目无其他需说明的问题。</w:t>
      </w:r>
    </w:p>
    <w:p w14:paraId="5602DDCB">
      <w:bookmarkStart w:id="7" w:name="_GoBack"/>
      <w:bookmarkEnd w:id="7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B953ED-C477-4B4C-A8E6-4185765386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45F89589-F0CA-4151-A19B-A7BE7ADC54C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B9431C3-0D7A-4180-B386-9A11EA5B4B5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E5BD956C-53F8-4C07-BE41-4DC5BBB5A450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ABFCC529-A78A-40C7-B039-DEE42674D36F}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6" w:fontKey="{235FAAA4-CD21-4BFE-989F-923B30BA361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FE06436-0896-48E1-A775-2E3946704AB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D88E7D1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rPr>
            <w:lang w:val="zh-CN"/>
          </w:rPr>
          <w:fldChar w:fldCharType="end"/>
        </w:r>
      </w:p>
    </w:sdtContent>
  </w:sdt>
  <w:p w14:paraId="389D9AD3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ҙ卆䵇钀Ҁ㓍%鹦4ꀀ耀뙦鹦+ꀀ耀뙦鹦+ҙ卆䵇鈸Ҁ㓍%鹦4ꀀ耀뙦鹦+ꀀ耀뙦鹦+ҙ卆䵇阸Ҁ㓍%鹦4ꀀ耀뙦鹦+ꀀ┽0뙦伳ҙ卆䵇陔Ҁ㓍%鹦4ꀀ耀뙦鹦+ꀀ┽0뙦伳ҙ卆䵇隀Ҁ㓍%鹦4ꀀ耀뙦鹦+卆䵇障Ҁ㓍%鹦4ꀀ耀뙦鹦+"/>
  </w:docVars>
  <w:rsids>
    <w:rsidRoot w:val="00000000"/>
    <w:rsid w:val="77996EE1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Char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Char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Char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Char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eyJoZGlkIjoiMTk4ZjMzZTkxMDUzOWUwYzQ4OTViM2UwODBmYmY3N2QifQ==</vt:lpwstr>
  </property>
</Properties>
</file>

<file path=customXml/itemProps1.xml><?xml version="1.0" encoding="utf-8"?>
<ds:datastoreItem xmlns:ds="http://schemas.openxmlformats.org/officeDocument/2006/customXml" ds:itemID="{f65f05c7-71dc-4700-8094-648de94147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6482</Words>
  <Characters>6630</Characters>
  <Lines>9</Lines>
  <Paragraphs>28</Paragraphs>
  <TotalTime>0</TotalTime>
  <ScaleCrop>false</ScaleCrop>
  <LinksUpToDate>false</LinksUpToDate>
  <CharactersWithSpaces>6634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忆</cp:lastModifiedBy>
  <dcterms:modified xsi:type="dcterms:W3CDTF">2025-11-13T05:43:22Z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