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2D6ED"/>
    <w:p w14:paraId="0265CDEB">
      <w:pPr>
        <w:spacing w:line="540" w:lineRule="exact"/>
        <w:jc w:val="center"/>
        <w:rPr>
          <w:rFonts w:eastAsia="华文中宋"/>
          <w:b/>
          <w:kern w:val="0"/>
          <w:sz w:val="52"/>
          <w:szCs w:val="52"/>
        </w:rPr>
      </w:pPr>
    </w:p>
    <w:p w14:paraId="78CAC0D3">
      <w:pPr>
        <w:spacing w:line="540" w:lineRule="exact"/>
        <w:rPr>
          <w:rFonts w:eastAsia="华文中宋"/>
          <w:b/>
          <w:kern w:val="0"/>
          <w:sz w:val="52"/>
          <w:szCs w:val="52"/>
        </w:rPr>
      </w:pPr>
    </w:p>
    <w:p w14:paraId="395D6C02">
      <w:pPr>
        <w:spacing w:line="540" w:lineRule="exact"/>
        <w:jc w:val="center"/>
        <w:rPr>
          <w:rFonts w:eastAsia="华文中宋"/>
          <w:b/>
          <w:kern w:val="0"/>
          <w:sz w:val="52"/>
          <w:szCs w:val="52"/>
        </w:rPr>
      </w:pPr>
    </w:p>
    <w:p w14:paraId="14C51015">
      <w:pPr>
        <w:spacing w:line="540" w:lineRule="exact"/>
        <w:jc w:val="center"/>
        <w:rPr>
          <w:rFonts w:eastAsia="华文中宋"/>
          <w:b/>
          <w:kern w:val="0"/>
          <w:sz w:val="52"/>
          <w:szCs w:val="52"/>
        </w:rPr>
      </w:pPr>
    </w:p>
    <w:p w14:paraId="0AAD9345">
      <w:pPr>
        <w:spacing w:line="540" w:lineRule="exact"/>
        <w:jc w:val="center"/>
        <w:rPr>
          <w:rFonts w:eastAsia="方正小标宋_GBK"/>
          <w:kern w:val="0"/>
          <w:sz w:val="48"/>
          <w:szCs w:val="48"/>
        </w:rPr>
      </w:pPr>
      <w:r>
        <w:rPr>
          <w:rFonts w:hint="eastAsia" w:ascii="方正小标宋简体" w:hAnsi="方正小标宋简体" w:eastAsia="方正小标宋简体" w:cs="方正小标宋简体"/>
          <w:kern w:val="0"/>
          <w:sz w:val="44"/>
          <w:szCs w:val="44"/>
          <w:lang w:val="en-US" w:eastAsia="zh-CN"/>
        </w:rPr>
        <w:t>2024年单位自有资金收入（事业收入）</w:t>
      </w:r>
      <w:r>
        <w:rPr>
          <w:rFonts w:hint="eastAsia" w:ascii="方正小标宋简体" w:hAnsi="方正小标宋简体" w:eastAsia="方正小标宋简体" w:cs="方正小标宋简体"/>
          <w:kern w:val="0"/>
          <w:sz w:val="44"/>
          <w:szCs w:val="44"/>
        </w:rPr>
        <w:t>项目支出绩效评价报告</w:t>
      </w:r>
    </w:p>
    <w:p w14:paraId="34937949">
      <w:pPr>
        <w:spacing w:line="540" w:lineRule="exact"/>
        <w:jc w:val="center"/>
        <w:rPr>
          <w:rFonts w:eastAsia="华文中宋"/>
          <w:b/>
          <w:kern w:val="0"/>
          <w:sz w:val="52"/>
          <w:szCs w:val="52"/>
        </w:rPr>
      </w:pPr>
    </w:p>
    <w:p w14:paraId="0D9F9625">
      <w:pPr>
        <w:spacing w:line="540" w:lineRule="exact"/>
        <w:jc w:val="center"/>
        <w:rPr>
          <w:rFonts w:eastAsia="仿宋_GB2312"/>
          <w:kern w:val="0"/>
          <w:sz w:val="32"/>
          <w:szCs w:val="32"/>
        </w:rPr>
      </w:pPr>
      <w:r>
        <w:rPr>
          <w:rFonts w:eastAsia="仿宋_GB2312"/>
          <w:kern w:val="0"/>
          <w:sz w:val="32"/>
          <w:szCs w:val="32"/>
        </w:rPr>
        <w:t>（2024年度）</w:t>
      </w:r>
    </w:p>
    <w:p w14:paraId="2A40F64A">
      <w:pPr>
        <w:spacing w:line="540" w:lineRule="exact"/>
        <w:jc w:val="center"/>
        <w:rPr>
          <w:rFonts w:eastAsia="仿宋_GB2312"/>
          <w:kern w:val="0"/>
          <w:sz w:val="32"/>
          <w:szCs w:val="32"/>
        </w:rPr>
      </w:pPr>
    </w:p>
    <w:p w14:paraId="7CD7E2BC">
      <w:pPr>
        <w:spacing w:line="540" w:lineRule="exact"/>
        <w:jc w:val="center"/>
        <w:rPr>
          <w:rFonts w:eastAsia="仿宋_GB2312"/>
          <w:kern w:val="0"/>
          <w:sz w:val="30"/>
          <w:szCs w:val="30"/>
        </w:rPr>
      </w:pPr>
    </w:p>
    <w:p w14:paraId="5BDF784C">
      <w:pPr>
        <w:spacing w:line="540" w:lineRule="exact"/>
        <w:jc w:val="center"/>
        <w:rPr>
          <w:rFonts w:eastAsia="仿宋_GB2312"/>
          <w:kern w:val="0"/>
          <w:sz w:val="30"/>
          <w:szCs w:val="30"/>
        </w:rPr>
      </w:pPr>
    </w:p>
    <w:p w14:paraId="2CB69E51">
      <w:pPr>
        <w:pStyle w:val="11"/>
        <w:rPr>
          <w:rFonts w:ascii="Times New Roman" w:hAnsi="Times New Roman"/>
        </w:rPr>
      </w:pPr>
    </w:p>
    <w:p w14:paraId="7A205B1E">
      <w:pPr>
        <w:spacing w:line="540" w:lineRule="exact"/>
        <w:jc w:val="center"/>
        <w:rPr>
          <w:rFonts w:eastAsia="仿宋_GB2312"/>
          <w:kern w:val="0"/>
          <w:sz w:val="30"/>
          <w:szCs w:val="30"/>
        </w:rPr>
      </w:pPr>
    </w:p>
    <w:p w14:paraId="5BF4BB02">
      <w:pPr>
        <w:spacing w:line="540" w:lineRule="exact"/>
        <w:rPr>
          <w:rFonts w:eastAsia="仿宋_GB2312"/>
          <w:kern w:val="0"/>
          <w:sz w:val="30"/>
          <w:szCs w:val="30"/>
        </w:rPr>
      </w:pPr>
    </w:p>
    <w:p w14:paraId="2EABBCAB">
      <w:pPr>
        <w:spacing w:line="700" w:lineRule="exact"/>
        <w:ind w:firstLine="640" w:firstLineChars="200"/>
        <w:jc w:val="left"/>
        <w:rPr>
          <w:rFonts w:hint="default" w:eastAsia="仿宋_GB2312"/>
          <w:kern w:val="0"/>
          <w:sz w:val="32"/>
          <w:szCs w:val="32"/>
          <w:lang w:val="en-US" w:eastAsia="zh-CN"/>
        </w:rPr>
      </w:pPr>
      <w:r>
        <w:rPr>
          <w:rFonts w:eastAsia="仿宋_GB2312"/>
          <w:kern w:val="0"/>
          <w:sz w:val="32"/>
          <w:szCs w:val="32"/>
        </w:rPr>
        <w:t>项目名称：</w:t>
      </w:r>
      <w:bookmarkStart w:id="0" w:name="OLE_LINK2"/>
      <w:r>
        <w:rPr>
          <w:rFonts w:hint="eastAsia" w:eastAsia="仿宋_GB2312"/>
          <w:kern w:val="0"/>
          <w:sz w:val="32"/>
          <w:szCs w:val="32"/>
          <w:lang w:val="en-US" w:eastAsia="zh-CN"/>
        </w:rPr>
        <w:t>2024年单位自有资金</w:t>
      </w:r>
      <w:bookmarkEnd w:id="0"/>
      <w:r>
        <w:rPr>
          <w:rFonts w:hint="eastAsia" w:eastAsia="仿宋_GB2312"/>
          <w:kern w:val="0"/>
          <w:sz w:val="32"/>
          <w:szCs w:val="32"/>
          <w:lang w:val="en-US" w:eastAsia="zh-CN"/>
        </w:rPr>
        <w:t>收入（事业收入）项目</w:t>
      </w:r>
    </w:p>
    <w:p w14:paraId="26B7524D">
      <w:pPr>
        <w:spacing w:line="700" w:lineRule="exact"/>
        <w:ind w:firstLine="640" w:firstLineChars="200"/>
        <w:jc w:val="left"/>
        <w:rPr>
          <w:rFonts w:hint="eastAsia" w:eastAsia="仿宋_GB2312"/>
          <w:kern w:val="0"/>
          <w:sz w:val="32"/>
          <w:szCs w:val="32"/>
          <w:lang w:val="en-US" w:eastAsia="zh-CN"/>
        </w:rPr>
      </w:pPr>
      <w:r>
        <w:rPr>
          <w:rFonts w:eastAsia="仿宋_GB2312"/>
          <w:kern w:val="0"/>
          <w:sz w:val="32"/>
          <w:szCs w:val="32"/>
        </w:rPr>
        <w:t>实施单位（公章）：</w:t>
      </w:r>
      <w:r>
        <w:rPr>
          <w:rFonts w:hint="eastAsia" w:eastAsia="仿宋_GB2312"/>
          <w:kern w:val="0"/>
          <w:sz w:val="32"/>
          <w:szCs w:val="32"/>
          <w:lang w:eastAsia="zh-CN"/>
        </w:rPr>
        <w:t>特克斯县喀拉达拉镇卫生院</w:t>
      </w:r>
    </w:p>
    <w:p w14:paraId="73D7A66E">
      <w:pPr>
        <w:spacing w:line="700" w:lineRule="exact"/>
        <w:ind w:firstLine="640" w:firstLineChars="200"/>
        <w:jc w:val="left"/>
        <w:rPr>
          <w:rFonts w:hint="eastAsia" w:eastAsia="仿宋_GB2312"/>
          <w:kern w:val="0"/>
          <w:sz w:val="32"/>
          <w:szCs w:val="32"/>
          <w:lang w:eastAsia="zh-CN"/>
        </w:rPr>
      </w:pPr>
      <w:r>
        <w:rPr>
          <w:rFonts w:eastAsia="仿宋_GB2312"/>
          <w:kern w:val="0"/>
          <w:sz w:val="32"/>
          <w:szCs w:val="32"/>
        </w:rPr>
        <w:t>主管部门（公章）：</w:t>
      </w:r>
      <w:r>
        <w:rPr>
          <w:rFonts w:hint="eastAsia" w:eastAsia="仿宋_GB2312"/>
          <w:kern w:val="0"/>
          <w:sz w:val="32"/>
          <w:szCs w:val="32"/>
          <w:lang w:eastAsia="zh-CN"/>
        </w:rPr>
        <w:t>特克斯县卫生健康委员会</w:t>
      </w:r>
    </w:p>
    <w:p w14:paraId="15046CF3">
      <w:pPr>
        <w:spacing w:line="700" w:lineRule="exact"/>
        <w:ind w:firstLine="640" w:firstLineChars="200"/>
        <w:jc w:val="left"/>
        <w:rPr>
          <w:rFonts w:hint="default" w:eastAsia="仿宋_GB2312"/>
          <w:kern w:val="0"/>
          <w:sz w:val="32"/>
          <w:szCs w:val="32"/>
          <w:lang w:val="en-US" w:eastAsia="zh-CN"/>
        </w:rPr>
      </w:pPr>
      <w:r>
        <w:rPr>
          <w:rFonts w:eastAsia="仿宋_GB2312"/>
          <w:kern w:val="0"/>
          <w:sz w:val="32"/>
          <w:szCs w:val="32"/>
        </w:rPr>
        <w:t>项目负责人（签章）：</w:t>
      </w:r>
      <w:r>
        <w:rPr>
          <w:rFonts w:hint="eastAsia" w:eastAsia="仿宋_GB2312"/>
          <w:kern w:val="0"/>
          <w:sz w:val="32"/>
          <w:szCs w:val="32"/>
          <w:lang w:val="en-US" w:eastAsia="zh-CN"/>
        </w:rPr>
        <w:t>祖白达</w:t>
      </w:r>
    </w:p>
    <w:p w14:paraId="317FD0E5">
      <w:pPr>
        <w:spacing w:line="700" w:lineRule="exact"/>
        <w:ind w:firstLine="640" w:firstLineChars="200"/>
        <w:jc w:val="left"/>
        <w:rPr>
          <w:rFonts w:eastAsia="仿宋_GB2312"/>
          <w:kern w:val="0"/>
          <w:sz w:val="36"/>
          <w:szCs w:val="36"/>
        </w:rPr>
      </w:pPr>
      <w:r>
        <w:rPr>
          <w:rFonts w:eastAsia="仿宋_GB2312"/>
          <w:kern w:val="0"/>
          <w:sz w:val="32"/>
          <w:szCs w:val="32"/>
        </w:rPr>
        <w:t>填报时间：</w:t>
      </w:r>
      <w:r>
        <w:rPr>
          <w:rFonts w:hint="eastAsia" w:eastAsia="仿宋_GB2312"/>
          <w:kern w:val="0"/>
          <w:sz w:val="32"/>
          <w:szCs w:val="32"/>
          <w:lang w:val="en-US" w:eastAsia="zh-CN"/>
        </w:rPr>
        <w:t>2025</w:t>
      </w:r>
      <w:r>
        <w:rPr>
          <w:rFonts w:eastAsia="仿宋_GB2312"/>
          <w:kern w:val="0"/>
          <w:sz w:val="32"/>
          <w:szCs w:val="32"/>
        </w:rPr>
        <w:t>年</w:t>
      </w:r>
      <w:r>
        <w:rPr>
          <w:rFonts w:hint="eastAsia" w:eastAsia="仿宋_GB2312"/>
          <w:kern w:val="0"/>
          <w:sz w:val="32"/>
          <w:szCs w:val="32"/>
          <w:lang w:val="en-US" w:eastAsia="zh-CN"/>
        </w:rPr>
        <w:t>5</w:t>
      </w:r>
      <w:r>
        <w:rPr>
          <w:rFonts w:eastAsia="仿宋_GB2312"/>
          <w:kern w:val="0"/>
          <w:sz w:val="32"/>
          <w:szCs w:val="32"/>
        </w:rPr>
        <w:t>月</w:t>
      </w:r>
      <w:r>
        <w:rPr>
          <w:rFonts w:hint="eastAsia" w:eastAsia="仿宋_GB2312"/>
          <w:kern w:val="0"/>
          <w:sz w:val="32"/>
          <w:szCs w:val="32"/>
          <w:lang w:val="en-US" w:eastAsia="zh-CN"/>
        </w:rPr>
        <w:t>15</w:t>
      </w:r>
      <w:r>
        <w:rPr>
          <w:rFonts w:eastAsia="仿宋_GB2312"/>
          <w:kern w:val="0"/>
          <w:sz w:val="32"/>
          <w:szCs w:val="32"/>
        </w:rPr>
        <w:t>日</w:t>
      </w:r>
    </w:p>
    <w:p w14:paraId="77072841">
      <w:pPr>
        <w:spacing w:line="540" w:lineRule="exact"/>
        <w:jc w:val="center"/>
        <w:rPr>
          <w:rFonts w:eastAsia="仿宋_GB2312"/>
          <w:kern w:val="0"/>
          <w:sz w:val="30"/>
          <w:szCs w:val="30"/>
        </w:rPr>
      </w:pPr>
    </w:p>
    <w:p w14:paraId="1F82F14C">
      <w:pPr>
        <w:tabs>
          <w:tab w:val="left" w:pos="708"/>
        </w:tabs>
        <w:bidi w:val="0"/>
        <w:jc w:val="left"/>
        <w:rPr>
          <w:lang w:val="en-US" w:eastAsia="zh-CN"/>
        </w:rPr>
        <w:sectPr>
          <w:pgSz w:w="11906" w:h="16838"/>
          <w:pgMar w:top="2098" w:right="1531" w:bottom="1984" w:left="1531" w:header="851" w:footer="992" w:gutter="0"/>
          <w:cols w:space="425" w:num="1"/>
          <w:docGrid w:type="lines" w:linePitch="312" w:charSpace="0"/>
        </w:sectPr>
      </w:pPr>
    </w:p>
    <w:p w14:paraId="315539D5">
      <w:pPr>
        <w:spacing w:line="560" w:lineRule="exact"/>
        <w:ind w:firstLine="640" w:firstLineChars="200"/>
        <w:rPr>
          <w:rFonts w:eastAsia="黑体"/>
          <w:bCs/>
          <w:sz w:val="32"/>
          <w:szCs w:val="32"/>
        </w:rPr>
      </w:pPr>
      <w:r>
        <w:rPr>
          <w:rFonts w:eastAsia="黑体"/>
          <w:bCs/>
          <w:sz w:val="32"/>
          <w:szCs w:val="32"/>
        </w:rPr>
        <w:t>一、基本情况</w:t>
      </w:r>
    </w:p>
    <w:p w14:paraId="292E9740">
      <w:pPr>
        <w:spacing w:line="560" w:lineRule="exact"/>
        <w:ind w:firstLine="643" w:firstLineChars="200"/>
        <w:rPr>
          <w:rFonts w:eastAsia="楷体_GB2312"/>
          <w:b/>
          <w:bCs/>
          <w:sz w:val="32"/>
          <w:szCs w:val="32"/>
        </w:rPr>
      </w:pPr>
      <w:r>
        <w:rPr>
          <w:rFonts w:eastAsia="楷体_GB2312"/>
          <w:b/>
          <w:bCs/>
          <w:sz w:val="32"/>
          <w:szCs w:val="32"/>
        </w:rPr>
        <w:t>（一）项目概况</w:t>
      </w:r>
    </w:p>
    <w:p w14:paraId="5B7F260B">
      <w:pPr>
        <w:spacing w:line="560" w:lineRule="exact"/>
        <w:ind w:firstLine="643" w:firstLineChars="200"/>
        <w:rPr>
          <w:rFonts w:eastAsia="仿宋_GB2312"/>
          <w:b/>
          <w:bCs/>
          <w:sz w:val="32"/>
          <w:szCs w:val="32"/>
        </w:rPr>
      </w:pPr>
      <w:r>
        <w:rPr>
          <w:rFonts w:eastAsia="仿宋_GB2312"/>
          <w:b/>
          <w:bCs/>
          <w:sz w:val="32"/>
          <w:szCs w:val="32"/>
        </w:rPr>
        <w:t>1.项目背景</w:t>
      </w:r>
    </w:p>
    <w:p w14:paraId="2809AC52">
      <w:pPr>
        <w:spacing w:line="600" w:lineRule="exact"/>
        <w:ind w:firstLine="640" w:firstLineChars="200"/>
        <w:outlineLvl w:val="0"/>
        <w:rPr>
          <w:rFonts w:hint="eastAsia" w:eastAsia="仿宋_GB2312"/>
          <w:sz w:val="32"/>
          <w:szCs w:val="32"/>
          <w:highlight w:val="none"/>
          <w:lang w:eastAsia="zh-CN"/>
        </w:rPr>
      </w:pPr>
      <w:r>
        <w:rPr>
          <w:rFonts w:hint="eastAsia" w:eastAsia="仿宋_GB2312"/>
          <w:sz w:val="32"/>
          <w:szCs w:val="32"/>
          <w:highlight w:val="none"/>
        </w:rPr>
        <w:t>国办发【2010】62号国务院办公厅关于建立健全基层医疗卫生机构补偿机制的意见</w:t>
      </w:r>
      <w:r>
        <w:rPr>
          <w:rFonts w:hint="eastAsia" w:eastAsia="仿宋_GB2312"/>
          <w:sz w:val="32"/>
          <w:szCs w:val="32"/>
          <w:highlight w:val="none"/>
          <w:lang w:eastAsia="zh-CN"/>
        </w:rPr>
        <w:t>。</w:t>
      </w:r>
      <w:r>
        <w:rPr>
          <w:rFonts w:hint="eastAsia" w:eastAsia="仿宋_GB2312"/>
          <w:sz w:val="32"/>
          <w:szCs w:val="32"/>
          <w:highlight w:val="none"/>
        </w:rPr>
        <w:t>为人民健康医疗与预防保健服务，常见病多发病的治疗和护理；提供以预防保健、基本医疗、公共卫生、健康教育、JHSY、全民健康体检、康复等为主要内容的综合性服务。</w:t>
      </w:r>
      <w:r>
        <w:rPr>
          <w:rFonts w:hint="eastAsia" w:eastAsia="仿宋_GB2312" w:cs="Times New Roman"/>
          <w:sz w:val="30"/>
          <w:szCs w:val="30"/>
          <w:highlight w:val="none"/>
          <w:lang w:val="en-US" w:eastAsia="zh-CN"/>
        </w:rPr>
        <w:t>建立了稳定长效的多渠道补偿机制，确保基层医疗卫生机构有足够的资金维持日常运转，提升服务能力，促进其可持续发展。</w:t>
      </w:r>
    </w:p>
    <w:p w14:paraId="2A9FADD5">
      <w:pPr>
        <w:pStyle w:val="11"/>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2.项目主要内容：</w:t>
      </w:r>
    </w:p>
    <w:p w14:paraId="107802A0">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项目主要内容：</w:t>
      </w:r>
      <w:r>
        <w:rPr>
          <w:rFonts w:hint="eastAsia" w:ascii="Times New Roman" w:hAnsi="Times New Roman" w:eastAsia="仿宋_GB2312" w:cs="Times New Roman"/>
          <w:sz w:val="32"/>
          <w:szCs w:val="32"/>
          <w:highlight w:val="none"/>
          <w:lang w:val="en-US" w:eastAsia="zh-CN"/>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14:paraId="65DF6A23">
      <w:pP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实施情况：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31048CA2">
      <w:pPr>
        <w:spacing w:line="560" w:lineRule="exact"/>
        <w:ind w:firstLine="321" w:firstLineChars="100"/>
        <w:rPr>
          <w:rFonts w:eastAsia="仿宋_GB2312"/>
          <w:b/>
          <w:bCs/>
          <w:sz w:val="32"/>
          <w:szCs w:val="32"/>
        </w:rPr>
      </w:pPr>
      <w:r>
        <w:rPr>
          <w:rFonts w:eastAsia="仿宋_GB2312"/>
          <w:b/>
          <w:bCs/>
          <w:sz w:val="32"/>
          <w:szCs w:val="32"/>
        </w:rPr>
        <w:t>3.资金投入和使用情况</w:t>
      </w:r>
    </w:p>
    <w:p w14:paraId="1524D90E">
      <w:pPr>
        <w:spacing w:line="600" w:lineRule="exact"/>
        <w:ind w:firstLine="640" w:firstLineChars="200"/>
        <w:outlineLvl w:val="0"/>
        <w:rPr>
          <w:rFonts w:eastAsia="仿宋_GB2312"/>
          <w:sz w:val="32"/>
          <w:szCs w:val="32"/>
        </w:rPr>
      </w:pPr>
      <w:r>
        <w:rPr>
          <w:rFonts w:eastAsia="仿宋_GB2312"/>
          <w:sz w:val="32"/>
          <w:szCs w:val="32"/>
        </w:rPr>
        <w:t>（1）资金投入情况</w:t>
      </w:r>
    </w:p>
    <w:p w14:paraId="526917DD">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该项目年初预算数</w:t>
      </w:r>
      <w:r>
        <w:rPr>
          <w:rFonts w:hint="eastAsia" w:eastAsia="仿宋_GB2312" w:cs="Times New Roman"/>
          <w:sz w:val="32"/>
          <w:szCs w:val="32"/>
          <w:highlight w:val="none"/>
          <w:lang w:val="en-US" w:eastAsia="zh-CN"/>
        </w:rPr>
        <w:t>359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万元，全年预算数</w:t>
      </w:r>
      <w:r>
        <w:rPr>
          <w:rFonts w:hint="eastAsia" w:eastAsia="仿宋_GB2312" w:cs="Times New Roman"/>
          <w:sz w:val="32"/>
          <w:szCs w:val="32"/>
          <w:highlight w:val="none"/>
          <w:lang w:val="en-US" w:eastAsia="zh-CN"/>
        </w:rPr>
        <w:t>359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万元，该项目资金已全部落实到位，资金来源为</w:t>
      </w:r>
      <w:r>
        <w:rPr>
          <w:rFonts w:hint="eastAsia" w:ascii="Times New Roman" w:hAnsi="Times New Roman" w:eastAsia="仿宋_GB2312" w:cs="Times New Roman"/>
          <w:sz w:val="32"/>
          <w:szCs w:val="32"/>
          <w:highlight w:val="none"/>
          <w:lang w:eastAsia="zh-CN"/>
        </w:rPr>
        <w:t>其他资金</w:t>
      </w:r>
      <w:r>
        <w:rPr>
          <w:rFonts w:hint="eastAsia" w:ascii="Times New Roman" w:hAnsi="Times New Roman" w:eastAsia="仿宋_GB2312" w:cs="Times New Roman"/>
          <w:sz w:val="32"/>
          <w:szCs w:val="32"/>
          <w:highlight w:val="none"/>
          <w:lang w:val="en-US" w:eastAsia="zh-CN"/>
        </w:rPr>
        <w:t>收入</w:t>
      </w:r>
      <w:r>
        <w:rPr>
          <w:rFonts w:hint="eastAsia" w:ascii="Times New Roman" w:hAnsi="Times New Roman" w:eastAsia="仿宋_GB2312" w:cs="Times New Roman"/>
          <w:sz w:val="32"/>
          <w:szCs w:val="32"/>
          <w:highlight w:val="none"/>
        </w:rPr>
        <w:t>。</w:t>
      </w:r>
    </w:p>
    <w:p w14:paraId="55997B1C">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（2）资金使用情况</w:t>
      </w:r>
    </w:p>
    <w:p w14:paraId="46B57D4B">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该项目年初预算数</w:t>
      </w:r>
      <w:r>
        <w:rPr>
          <w:rFonts w:hint="eastAsia" w:eastAsia="仿宋_GB2312" w:cs="Times New Roman"/>
          <w:sz w:val="32"/>
          <w:szCs w:val="32"/>
          <w:highlight w:val="none"/>
          <w:lang w:val="en-US" w:eastAsia="zh-CN"/>
        </w:rPr>
        <w:t>359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万元，全年预算数</w:t>
      </w:r>
      <w:r>
        <w:rPr>
          <w:rFonts w:hint="eastAsia" w:eastAsia="仿宋_GB2312" w:cs="Times New Roman"/>
          <w:sz w:val="32"/>
          <w:szCs w:val="32"/>
          <w:highlight w:val="none"/>
          <w:lang w:val="en-US" w:eastAsia="zh-CN"/>
        </w:rPr>
        <w:t>359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万元，全年执行数</w:t>
      </w:r>
      <w:r>
        <w:rPr>
          <w:rFonts w:hint="eastAsia" w:eastAsia="仿宋_GB2312" w:cs="Times New Roman"/>
          <w:sz w:val="32"/>
          <w:szCs w:val="32"/>
          <w:highlight w:val="none"/>
          <w:lang w:val="en-US" w:eastAsia="zh-CN"/>
        </w:rPr>
        <w:t>359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万元，预算执行率为</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主要用于：</w:t>
      </w:r>
      <w:r>
        <w:rPr>
          <w:rFonts w:hint="eastAsia" w:ascii="Times New Roman" w:hAnsi="Times New Roman" w:eastAsia="仿宋_GB2312" w:cs="Times New Roman"/>
          <w:sz w:val="32"/>
          <w:szCs w:val="32"/>
          <w:highlight w:val="none"/>
          <w:lang w:val="en-US" w:eastAsia="zh-CN"/>
        </w:rPr>
        <w:t>开展医疗服务及其他活动中发生的</w:t>
      </w:r>
      <w:r>
        <w:rPr>
          <w:rFonts w:hint="eastAsia" w:ascii="Times New Roman" w:hAnsi="Times New Roman" w:eastAsia="仿宋_GB2312" w:cs="Times New Roman"/>
          <w:sz w:val="32"/>
          <w:szCs w:val="32"/>
          <w:highlight w:val="none"/>
        </w:rPr>
        <w:t>聘用人员工资</w:t>
      </w:r>
      <w:r>
        <w:rPr>
          <w:rFonts w:hint="eastAsia" w:ascii="Times New Roman" w:hAnsi="Times New Roman" w:eastAsia="仿宋_GB2312" w:cs="Times New Roman"/>
          <w:sz w:val="32"/>
          <w:szCs w:val="32"/>
          <w:highlight w:val="none"/>
          <w:lang w:eastAsia="zh-CN"/>
        </w:rPr>
        <w:t>福利</w:t>
      </w:r>
      <w:r>
        <w:rPr>
          <w:rFonts w:hint="eastAsia" w:ascii="Times New Roman" w:hAnsi="Times New Roman" w:eastAsia="仿宋_GB2312" w:cs="Times New Roman"/>
          <w:sz w:val="32"/>
          <w:szCs w:val="32"/>
          <w:highlight w:val="none"/>
        </w:rPr>
        <w:t>费、卫生材料费、药品</w:t>
      </w:r>
      <w:r>
        <w:rPr>
          <w:rFonts w:hint="eastAsia" w:ascii="Times New Roman" w:hAnsi="Times New Roman" w:eastAsia="仿宋_GB2312" w:cs="Times New Roman"/>
          <w:sz w:val="32"/>
          <w:szCs w:val="32"/>
          <w:highlight w:val="none"/>
          <w:lang w:eastAsia="zh-CN"/>
        </w:rPr>
        <w:t>耗材费</w:t>
      </w:r>
      <w:r>
        <w:rPr>
          <w:rFonts w:hint="eastAsia" w:ascii="Times New Roman" w:hAnsi="Times New Roman" w:eastAsia="仿宋_GB2312" w:cs="Times New Roman"/>
          <w:sz w:val="32"/>
          <w:szCs w:val="32"/>
          <w:highlight w:val="none"/>
        </w:rPr>
        <w:t>、维修维护费、设备购置费、办公费、水电暖、交通费等费用。</w:t>
      </w:r>
    </w:p>
    <w:p w14:paraId="517799E8">
      <w:pPr>
        <w:spacing w:line="560" w:lineRule="exact"/>
        <w:ind w:firstLine="643" w:firstLineChars="200"/>
        <w:rPr>
          <w:rFonts w:eastAsia="楷体_GB2312"/>
          <w:b/>
          <w:bCs/>
          <w:sz w:val="32"/>
          <w:szCs w:val="32"/>
        </w:rPr>
      </w:pPr>
      <w:r>
        <w:rPr>
          <w:rFonts w:eastAsia="楷体_GB2312"/>
          <w:b/>
          <w:bCs/>
          <w:sz w:val="32"/>
          <w:szCs w:val="32"/>
        </w:rPr>
        <w:t>（二）项目绩效目标</w:t>
      </w:r>
    </w:p>
    <w:p w14:paraId="010A2A47">
      <w:pPr>
        <w:numPr>
          <w:ilvl w:val="0"/>
          <w:numId w:val="0"/>
        </w:numPr>
        <w:spacing w:line="560" w:lineRule="exact"/>
        <w:ind w:firstLine="640" w:firstLineChars="200"/>
        <w:rPr>
          <w:rFonts w:eastAsia="仿宋_GB2312"/>
          <w:sz w:val="32"/>
          <w:szCs w:val="32"/>
        </w:rPr>
      </w:pPr>
      <w:r>
        <w:rPr>
          <w:rFonts w:eastAsia="仿宋_GB2312"/>
          <w:sz w:val="32"/>
          <w:szCs w:val="32"/>
        </w:rPr>
        <w:t>1</w:t>
      </w:r>
      <w:r>
        <w:rPr>
          <w:rFonts w:eastAsia="仿宋_GB2312"/>
          <w:b/>
          <w:bCs/>
          <w:sz w:val="32"/>
          <w:szCs w:val="32"/>
        </w:rPr>
        <w:t>.</w:t>
      </w:r>
      <w:r>
        <w:rPr>
          <w:rFonts w:eastAsia="仿宋_GB2312"/>
          <w:sz w:val="32"/>
          <w:szCs w:val="32"/>
        </w:rPr>
        <w:t>总体目标</w:t>
      </w:r>
    </w:p>
    <w:p w14:paraId="61734DB7">
      <w:pPr>
        <w:numPr>
          <w:ilvl w:val="0"/>
          <w:numId w:val="0"/>
        </w:numPr>
        <w:spacing w:line="560" w:lineRule="exact"/>
        <w:ind w:firstLine="640" w:firstLineChars="200"/>
        <w:rPr>
          <w:rFonts w:hint="eastAsia" w:ascii="宋体" w:hAnsi="宋体" w:eastAsia="宋体" w:cs="宋体"/>
          <w:i w:val="0"/>
          <w:iCs w:val="0"/>
          <w:caps w:val="0"/>
          <w:color w:val="333333"/>
          <w:spacing w:val="0"/>
          <w:sz w:val="28"/>
          <w:szCs w:val="28"/>
          <w:shd w:val="clear" w:color="auto" w:fill="FFFFFF"/>
        </w:rPr>
      </w:pPr>
      <w:r>
        <w:rPr>
          <w:rFonts w:hint="eastAsia" w:ascii="Times New Roman" w:hAnsi="Times New Roman" w:eastAsia="仿宋_GB2312" w:cs="Times New Roman"/>
          <w:sz w:val="32"/>
          <w:szCs w:val="32"/>
          <w:highlight w:val="none"/>
        </w:rPr>
        <w:t>为人</w:t>
      </w:r>
      <w:r>
        <w:rPr>
          <w:rFonts w:hint="eastAsia" w:ascii="Times New Roman" w:hAnsi="Times New Roman" w:eastAsia="仿宋_GB2312" w:cs="Times New Roman"/>
          <w:sz w:val="32"/>
          <w:szCs w:val="32"/>
          <w:highlight w:val="none"/>
          <w:lang w:val="en-US" w:eastAsia="zh-CN"/>
        </w:rPr>
        <w:t>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06D1D58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eastAsia="仿宋_GB2312"/>
          <w:color w:val="FF0000"/>
          <w:sz w:val="30"/>
          <w:szCs w:val="30"/>
        </w:rPr>
      </w:pPr>
      <w:r>
        <w:rPr>
          <w:rFonts w:eastAsia="仿宋_GB2312"/>
          <w:sz w:val="32"/>
          <w:szCs w:val="32"/>
        </w:rPr>
        <w:t>2</w:t>
      </w:r>
      <w:r>
        <w:rPr>
          <w:rFonts w:eastAsia="仿宋_GB2312"/>
          <w:b/>
          <w:bCs/>
          <w:sz w:val="32"/>
          <w:szCs w:val="32"/>
        </w:rPr>
        <w:t>.</w:t>
      </w:r>
      <w:r>
        <w:rPr>
          <w:rFonts w:eastAsia="仿宋_GB2312"/>
          <w:sz w:val="32"/>
          <w:szCs w:val="32"/>
        </w:rPr>
        <w:t>阶段性目标</w:t>
      </w:r>
    </w:p>
    <w:p w14:paraId="5AAEE45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w:t>
      </w:r>
    </w:p>
    <w:p w14:paraId="35044B2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指标完成值62.43万元/年,完成率46.24%</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52A907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指标完成值125.36万元/年,完成率55.79%</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38A664C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3、编外人员工资发放及时率预期指标值100%，实际完成值100%完成率41.67%。已按序时进度正常开展所涉及的工作。</w:t>
      </w:r>
    </w:p>
    <w:p w14:paraId="35E24E4F">
      <w:pPr>
        <w:shd w:val="clear" w:color="auto" w:fill="auto"/>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下半年工作完成情况：</w:t>
      </w:r>
    </w:p>
    <w:p w14:paraId="2FD58E5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指标完成值100.04万元/年,完成率74.1%</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1AFADE7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指标完成值167.98万元/年,完成率74.71%</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53424F6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3、编外人员工资发放及时率预期指标值100%，实际完成值100%完成率66.67%。已按序时进度正常开展所涉及的工作。</w:t>
      </w:r>
    </w:p>
    <w:p w14:paraId="06E77E88">
      <w:pPr>
        <w:spacing w:line="560" w:lineRule="exact"/>
        <w:ind w:firstLine="640" w:firstLineChars="200"/>
        <w:rPr>
          <w:rFonts w:eastAsia="黑体"/>
          <w:sz w:val="32"/>
          <w:szCs w:val="32"/>
        </w:rPr>
      </w:pPr>
      <w:r>
        <w:rPr>
          <w:rFonts w:eastAsia="黑体"/>
          <w:sz w:val="32"/>
          <w:szCs w:val="32"/>
        </w:rPr>
        <w:t>二、绩效评价工作开展情况</w:t>
      </w:r>
    </w:p>
    <w:p w14:paraId="630150FE">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1D7E05CD">
      <w:pPr>
        <w:pStyle w:val="11"/>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1.绩效评价完整性</w:t>
      </w:r>
    </w:p>
    <w:p w14:paraId="7B13D7CA">
      <w:pPr>
        <w:spacing w:line="560" w:lineRule="exact"/>
        <w:ind w:firstLine="640" w:firstLineChars="200"/>
        <w:rPr>
          <w:rFonts w:eastAsia="仿宋_GB2312"/>
          <w:sz w:val="32"/>
          <w:szCs w:val="32"/>
          <w:highlight w:val="none"/>
        </w:rPr>
      </w:pPr>
      <w:r>
        <w:rPr>
          <w:rFonts w:eastAsia="仿宋_GB2312"/>
          <w:sz w:val="32"/>
          <w:szCs w:val="32"/>
          <w:highlight w:val="none"/>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423095AB">
      <w:pPr>
        <w:spacing w:line="560" w:lineRule="exact"/>
        <w:ind w:firstLine="640" w:firstLineChars="200"/>
        <w:rPr>
          <w:rFonts w:eastAsia="仿宋_GB2312"/>
          <w:sz w:val="32"/>
          <w:szCs w:val="32"/>
          <w:highlight w:val="green"/>
        </w:rPr>
      </w:pPr>
      <w:r>
        <w:rPr>
          <w:rFonts w:eastAsia="仿宋_GB2312"/>
          <w:sz w:val="32"/>
          <w:szCs w:val="32"/>
          <w:highlight w:val="none"/>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29737211">
      <w:pPr>
        <w:spacing w:line="560" w:lineRule="exact"/>
        <w:ind w:firstLine="640" w:firstLineChars="200"/>
        <w:rPr>
          <w:rFonts w:eastAsia="仿宋_GB2312"/>
          <w:sz w:val="32"/>
          <w:szCs w:val="32"/>
          <w:highlight w:val="none"/>
        </w:rPr>
      </w:pPr>
      <w:r>
        <w:rPr>
          <w:rFonts w:eastAsia="仿宋_GB2312"/>
          <w:sz w:val="32"/>
          <w:szCs w:val="32"/>
          <w:highlight w:val="none"/>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284A14B0">
      <w:pPr>
        <w:spacing w:line="560" w:lineRule="exact"/>
        <w:ind w:firstLine="640" w:firstLineChars="200"/>
        <w:rPr>
          <w:rFonts w:eastAsia="仿宋_GB2312"/>
          <w:sz w:val="32"/>
          <w:szCs w:val="32"/>
          <w:highlight w:val="none"/>
        </w:rPr>
      </w:pPr>
      <w:r>
        <w:rPr>
          <w:rFonts w:eastAsia="仿宋_GB2312"/>
          <w:sz w:val="32"/>
          <w:szCs w:val="32"/>
          <w:highlight w:val="none"/>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3F68FB94">
      <w:pPr>
        <w:spacing w:line="560" w:lineRule="exact"/>
        <w:ind w:firstLine="640" w:firstLineChars="200"/>
        <w:rPr>
          <w:rFonts w:eastAsia="仿宋_GB2312"/>
          <w:sz w:val="32"/>
          <w:szCs w:val="32"/>
          <w:highlight w:val="none"/>
        </w:rPr>
      </w:pPr>
      <w:r>
        <w:rPr>
          <w:rFonts w:eastAsia="仿宋_GB2312"/>
          <w:sz w:val="32"/>
          <w:szCs w:val="32"/>
          <w:highlight w:val="none"/>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3F05FF7C">
      <w:pPr>
        <w:spacing w:line="560" w:lineRule="exact"/>
        <w:ind w:firstLine="640" w:firstLineChars="200"/>
        <w:rPr>
          <w:rFonts w:eastAsia="仿宋_GB2312"/>
          <w:sz w:val="32"/>
          <w:szCs w:val="32"/>
        </w:rPr>
      </w:pPr>
      <w:r>
        <w:rPr>
          <w:rFonts w:eastAsia="仿宋_GB2312"/>
          <w:sz w:val="32"/>
          <w:szCs w:val="32"/>
        </w:rPr>
        <w:t>2.绩效评价的目的</w:t>
      </w:r>
    </w:p>
    <w:p w14:paraId="6AC6DE47">
      <w:pPr>
        <w:spacing w:line="560" w:lineRule="exact"/>
        <w:ind w:firstLine="640" w:firstLineChars="200"/>
        <w:rPr>
          <w:rFonts w:eastAsia="仿宋_GB2312"/>
          <w:sz w:val="32"/>
          <w:szCs w:val="32"/>
          <w:highlight w:val="none"/>
        </w:rPr>
      </w:pPr>
      <w:r>
        <w:rPr>
          <w:rFonts w:eastAsia="仿宋_GB2312"/>
          <w:sz w:val="32"/>
          <w:szCs w:val="32"/>
          <w:highlight w:val="none"/>
        </w:rPr>
        <w:t>（1）评估项目实施效果</w:t>
      </w:r>
    </w:p>
    <w:p w14:paraId="2334B515">
      <w:pPr>
        <w:spacing w:line="560" w:lineRule="exact"/>
        <w:ind w:firstLine="640" w:firstLineChars="200"/>
        <w:rPr>
          <w:rFonts w:eastAsia="仿宋_GB2312"/>
          <w:sz w:val="32"/>
          <w:szCs w:val="32"/>
          <w:highlight w:val="none"/>
        </w:rPr>
      </w:pPr>
      <w:r>
        <w:rPr>
          <w:rFonts w:eastAsia="仿宋_GB2312"/>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14:paraId="4C81243E">
      <w:pPr>
        <w:spacing w:line="560" w:lineRule="exact"/>
        <w:ind w:firstLine="640" w:firstLineChars="200"/>
        <w:rPr>
          <w:rFonts w:eastAsia="仿宋_GB2312"/>
          <w:sz w:val="32"/>
          <w:szCs w:val="32"/>
          <w:highlight w:val="none"/>
        </w:rPr>
      </w:pPr>
      <w:r>
        <w:rPr>
          <w:rFonts w:eastAsia="仿宋_GB2312"/>
          <w:sz w:val="32"/>
          <w:szCs w:val="32"/>
          <w:highlight w:val="none"/>
        </w:rPr>
        <w:t>（2）提升资源利用效率</w:t>
      </w:r>
    </w:p>
    <w:p w14:paraId="0D978176">
      <w:pPr>
        <w:spacing w:line="560" w:lineRule="exact"/>
        <w:ind w:firstLine="640" w:firstLineChars="200"/>
        <w:rPr>
          <w:rFonts w:eastAsia="仿宋_GB2312"/>
          <w:sz w:val="32"/>
          <w:szCs w:val="32"/>
          <w:highlight w:val="none"/>
        </w:rPr>
      </w:pPr>
      <w:r>
        <w:rPr>
          <w:rFonts w:eastAsia="仿宋_GB2312"/>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73DB8ED6">
      <w:pPr>
        <w:spacing w:line="560" w:lineRule="exact"/>
        <w:ind w:firstLine="640" w:firstLineChars="200"/>
        <w:rPr>
          <w:rFonts w:eastAsia="仿宋_GB2312"/>
          <w:sz w:val="32"/>
          <w:szCs w:val="32"/>
          <w:highlight w:val="none"/>
        </w:rPr>
      </w:pPr>
      <w:r>
        <w:rPr>
          <w:rFonts w:eastAsia="仿宋_GB2312"/>
          <w:sz w:val="32"/>
          <w:szCs w:val="32"/>
          <w:highlight w:val="none"/>
        </w:rPr>
        <w:t>（3）强化项目管理责任</w:t>
      </w:r>
    </w:p>
    <w:p w14:paraId="7C9C58EF">
      <w:pPr>
        <w:spacing w:line="560" w:lineRule="exact"/>
        <w:ind w:firstLine="640" w:firstLineChars="200"/>
        <w:rPr>
          <w:rFonts w:eastAsia="仿宋_GB2312"/>
          <w:sz w:val="32"/>
          <w:szCs w:val="32"/>
          <w:highlight w:val="none"/>
        </w:rPr>
      </w:pPr>
      <w:r>
        <w:rPr>
          <w:rFonts w:eastAsia="仿宋_GB2312"/>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62CD640E">
      <w:pPr>
        <w:spacing w:line="560" w:lineRule="exact"/>
        <w:ind w:firstLine="640" w:firstLineChars="200"/>
        <w:rPr>
          <w:rFonts w:eastAsia="仿宋_GB2312"/>
          <w:sz w:val="32"/>
          <w:szCs w:val="32"/>
          <w:highlight w:val="none"/>
        </w:rPr>
      </w:pPr>
      <w:r>
        <w:rPr>
          <w:rFonts w:eastAsia="仿宋_GB2312"/>
          <w:sz w:val="32"/>
          <w:szCs w:val="32"/>
          <w:highlight w:val="none"/>
        </w:rPr>
        <w:t>（4）为决策提供支持</w:t>
      </w:r>
    </w:p>
    <w:p w14:paraId="507C390F">
      <w:pPr>
        <w:spacing w:line="560" w:lineRule="exact"/>
        <w:ind w:firstLine="640" w:firstLineChars="200"/>
        <w:rPr>
          <w:rFonts w:eastAsia="仿宋_GB2312"/>
          <w:sz w:val="32"/>
          <w:szCs w:val="32"/>
          <w:highlight w:val="none"/>
        </w:rPr>
      </w:pPr>
      <w:r>
        <w:rPr>
          <w:rFonts w:eastAsia="仿宋_GB2312"/>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2B983C41">
      <w:pPr>
        <w:spacing w:line="560" w:lineRule="exact"/>
        <w:ind w:firstLine="640" w:firstLineChars="200"/>
        <w:rPr>
          <w:rFonts w:eastAsia="仿宋_GB2312"/>
          <w:sz w:val="32"/>
          <w:szCs w:val="32"/>
          <w:highlight w:val="none"/>
        </w:rPr>
      </w:pPr>
      <w:r>
        <w:rPr>
          <w:rFonts w:eastAsia="仿宋_GB2312"/>
          <w:sz w:val="32"/>
          <w:szCs w:val="32"/>
          <w:highlight w:val="none"/>
        </w:rPr>
        <w:t>（5）促进项目持续改进</w:t>
      </w:r>
    </w:p>
    <w:p w14:paraId="51CF8AEE">
      <w:pPr>
        <w:spacing w:line="560" w:lineRule="exact"/>
        <w:ind w:firstLine="640" w:firstLineChars="200"/>
        <w:rPr>
          <w:rFonts w:eastAsia="仿宋_GB2312"/>
          <w:sz w:val="32"/>
          <w:szCs w:val="32"/>
          <w:highlight w:val="none"/>
        </w:rPr>
      </w:pPr>
      <w:r>
        <w:rPr>
          <w:rFonts w:eastAsia="仿宋_GB2312"/>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2A389173">
      <w:pPr>
        <w:spacing w:line="560" w:lineRule="exact"/>
        <w:ind w:firstLine="640" w:firstLineChars="200"/>
        <w:rPr>
          <w:rFonts w:eastAsia="方正仿宋_GBK"/>
          <w:sz w:val="32"/>
          <w:szCs w:val="32"/>
          <w:highlight w:val="green"/>
        </w:rPr>
      </w:pPr>
      <w:r>
        <w:rPr>
          <w:rFonts w:eastAsia="仿宋_GB2312"/>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39D3A9A3">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ascii="Times New Roman" w:hAnsi="Times New Roman" w:eastAsia="仿宋_GB2312"/>
        </w:rPr>
        <w:t>.</w:t>
      </w:r>
      <w:r>
        <w:rPr>
          <w:rFonts w:ascii="Times New Roman" w:hAnsi="Times New Roman" w:eastAsia="仿宋_GB2312"/>
          <w:b w:val="0"/>
          <w:bCs w:val="0"/>
        </w:rPr>
        <w:t>绩效评价的对象</w:t>
      </w:r>
    </w:p>
    <w:p w14:paraId="1B72F07C">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本项目预算绩效评价报告的评价对象是</w:t>
      </w:r>
      <w:r>
        <w:rPr>
          <w:rFonts w:hint="eastAsia" w:ascii="Times New Roman" w:hAnsi="Times New Roman" w:eastAsia="仿宋_GB2312" w:cs="Times New Roman"/>
          <w:b w:val="0"/>
          <w:bCs w:val="0"/>
          <w:lang w:val="en-US" w:eastAsia="zh-CN"/>
        </w:rPr>
        <w:t>2024年单位自有资金收入（事业收入）项目</w:t>
      </w:r>
      <w:r>
        <w:rPr>
          <w:rFonts w:hint="default" w:ascii="Times New Roman" w:hAnsi="Times New Roman" w:eastAsia="仿宋_GB2312" w:cs="Times New Roman"/>
          <w:b w:val="0"/>
          <w:bCs w:val="0"/>
        </w:rPr>
        <w:t>及其预算执行情况。该项目由</w:t>
      </w:r>
      <w:r>
        <w:rPr>
          <w:rFonts w:hint="eastAsia" w:ascii="Times New Roman" w:hAnsi="Times New Roman" w:eastAsia="仿宋_GB2312" w:cs="Times New Roman"/>
          <w:b w:val="0"/>
          <w:bCs w:val="0"/>
          <w:lang w:val="en-US" w:eastAsia="zh-CN"/>
        </w:rPr>
        <w:t>特克斯县喀拉达拉镇卫生院</w:t>
      </w:r>
      <w:r>
        <w:rPr>
          <w:rFonts w:hint="default" w:ascii="Times New Roman" w:hAnsi="Times New Roman" w:eastAsia="仿宋_GB2312" w:cs="Times New Roman"/>
          <w:b w:val="0"/>
          <w:bCs w:val="0"/>
        </w:rPr>
        <w:t>负责实施，旨在</w:t>
      </w:r>
      <w:r>
        <w:rPr>
          <w:rFonts w:hint="eastAsia" w:ascii="Times New Roman" w:hAnsi="Times New Roman" w:eastAsia="仿宋_GB2312" w:cs="Times New Roman"/>
          <w:b w:val="0"/>
          <w:bCs w:val="0"/>
          <w:lang w:val="en-US" w:eastAsia="zh-CN"/>
        </w:rPr>
        <w:t>提高编外人员工作积极性：有效提高；提高职工日常工作效率和质量：项目预算涵盖从起始日期2024年1月1日至2024年12月31日胡全部资金投入与支出，涉及资金总额为359.68万元。</w:t>
      </w:r>
    </w:p>
    <w:p w14:paraId="7F9D4D38">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4.绩效评价的范围</w:t>
      </w:r>
    </w:p>
    <w:p w14:paraId="02A96C20">
      <w:pPr>
        <w:pStyle w:val="11"/>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本项目预算绩效评价报告的评价范围广泛而全面，涵盖了从项目立项至评价时点期间的所有关键预算活动和财务流程。具体而言，评价范围包括但不限于以下几个方面：</w:t>
      </w:r>
    </w:p>
    <w:p w14:paraId="24DEA651">
      <w:pPr>
        <w:pStyle w:val="11"/>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项目预算编制与执行：全面审视项目预算的编制依据、合理性、科学性以及实际执行情况，包括预算调整的原因和效果。</w:t>
      </w:r>
    </w:p>
    <w:p w14:paraId="3FF8432B">
      <w:pPr>
        <w:pStyle w:val="11"/>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资金管理：深入分析项目资金的分配、使用和监管情况，确保资金使用的合规性、高效性和透明度。</w:t>
      </w:r>
    </w:p>
    <w:p w14:paraId="5EA402B5">
      <w:pPr>
        <w:pStyle w:val="11"/>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项目实施进度与产出：评估项目是否按照既定计划顺利推进，各项任务是否按时完成，以及项目产出的数量、质量和时效性是否符合预期。</w:t>
      </w:r>
    </w:p>
    <w:p w14:paraId="182B1CC2">
      <w:pPr>
        <w:pStyle w:val="11"/>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社会影响：</w:t>
      </w:r>
      <w:r>
        <w:rPr>
          <w:rFonts w:hint="eastAsia" w:ascii="Times New Roman" w:hAnsi="Times New Roman" w:eastAsia="仿宋_GB2312"/>
          <w:b w:val="0"/>
          <w:bCs w:val="0"/>
          <w:highlight w:val="none"/>
          <w:lang w:val="en-US" w:eastAsia="zh-CN"/>
        </w:rPr>
        <w:t>缩小城乡医疗差距</w:t>
      </w:r>
      <w:r>
        <w:rPr>
          <w:rFonts w:hint="eastAsia" w:ascii="Times New Roman" w:hAnsi="Times New Roman" w:eastAsia="仿宋_GB2312"/>
          <w:b w:val="0"/>
          <w:bCs w:val="0"/>
          <w:highlight w:val="none"/>
          <w:lang w:eastAsia="zh-CN"/>
        </w:rPr>
        <w:t>，</w:t>
      </w:r>
      <w:r>
        <w:rPr>
          <w:rFonts w:hint="eastAsia" w:ascii="Times New Roman" w:hAnsi="Times New Roman" w:eastAsia="仿宋_GB2312"/>
          <w:b w:val="0"/>
          <w:bCs w:val="0"/>
          <w:highlight w:val="none"/>
          <w:lang w:val="en-US" w:eastAsia="zh-CN"/>
        </w:rPr>
        <w:t>医疗服务面广，保障了医疗服务便捷，达到患者满意。</w:t>
      </w:r>
    </w:p>
    <w:p w14:paraId="104F43FC">
      <w:pPr>
        <w:pStyle w:val="11"/>
        <w:widowControl w:val="0"/>
        <w:numPr>
          <w:ilvl w:val="0"/>
          <w:numId w:val="0"/>
        </w:numPr>
        <w:spacing w:before="0" w:after="0" w:line="560" w:lineRule="exact"/>
        <w:ind w:left="1050" w:leftChars="0"/>
        <w:jc w:val="both"/>
        <w:outlineLvl w:val="9"/>
        <w:rPr>
          <w:rFonts w:ascii="Times New Roman" w:hAnsi="Times New Roman" w:eastAsia="仿宋_GB2312"/>
          <w:b w:val="0"/>
          <w:bCs w:val="0"/>
          <w:highlight w:val="yellow"/>
        </w:rPr>
      </w:pPr>
    </w:p>
    <w:p w14:paraId="674D0996">
      <w:pPr>
        <w:spacing w:line="560" w:lineRule="exact"/>
        <w:ind w:firstLine="643" w:firstLineChars="200"/>
      </w:pPr>
      <w:r>
        <w:rPr>
          <w:rFonts w:eastAsia="楷体_GB2312"/>
          <w:b/>
          <w:bCs/>
          <w:sz w:val="32"/>
          <w:szCs w:val="32"/>
        </w:rPr>
        <w:t>（二）绩效评价原则、评价指标体系（详情见表1）、评价方法、评价标准。</w:t>
      </w:r>
    </w:p>
    <w:p w14:paraId="7270AD10">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1.绩效评价原则</w:t>
      </w:r>
    </w:p>
    <w:p w14:paraId="77E37932">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本次项目绩效评价遵循以下基本原则：</w:t>
      </w:r>
    </w:p>
    <w:p w14:paraId="5DD0322D">
      <w:pPr>
        <w:pStyle w:val="11"/>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（1）科学公正。绩效评价应当运用科学合理的方法，按照规范的程序，对项目绩效进行客观、公正的反映。</w:t>
      </w:r>
    </w:p>
    <w:p w14:paraId="5F6CA4AC">
      <w:pPr>
        <w:pStyle w:val="11"/>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14:paraId="3F2162BF">
      <w:pPr>
        <w:pStyle w:val="11"/>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14:paraId="1D0D7F36">
      <w:pPr>
        <w:pStyle w:val="11"/>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14:paraId="4F5E3D0C">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2.评价指标体系</w:t>
      </w:r>
    </w:p>
    <w:p w14:paraId="064CFE36">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14:paraId="4B7D0C85">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（1）确定评价指标</w:t>
      </w:r>
    </w:p>
    <w:p w14:paraId="41FD9A26">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14:paraId="6F15167F">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（2）确定权重</w:t>
      </w:r>
    </w:p>
    <w:p w14:paraId="12D3107A">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14:paraId="221D5DF5">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（3）确定指标标准值</w:t>
      </w:r>
    </w:p>
    <w:p w14:paraId="7F844E3A">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14:paraId="5C32D5D3">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绩效评价总分值100分，根据综合评分结果，90（含）-100分为优、80（含）-90分为良、60（含）-80分为中、60分以下为差。</w:t>
      </w:r>
    </w:p>
    <w:p w14:paraId="23FE9021">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具体评价指标体系详情见附件1</w:t>
      </w:r>
    </w:p>
    <w:p w14:paraId="7BBB591F">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3.绩效评价方法</w:t>
      </w:r>
    </w:p>
    <w:p w14:paraId="53BB2B00">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14:paraId="722885B5">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14:paraId="163E5F42">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一</w:t>
      </w:r>
      <w:r>
        <w:rPr>
          <w:rFonts w:ascii="Times New Roman" w:hAnsi="Times New Roman" w:eastAsia="仿宋_GB2312" w:cs="Times New Roman"/>
          <w:b w:val="0"/>
          <w:bCs w:val="0"/>
          <w:kern w:val="2"/>
          <w:sz w:val="32"/>
          <w:szCs w:val="32"/>
          <w:highlight w:val="none"/>
          <w:lang w:val="en-US" w:eastAsia="zh-CN" w:bidi="ar-SA"/>
        </w:rPr>
        <w:t>）因素分析法。</w:t>
      </w:r>
      <w:r>
        <w:rPr>
          <w:rFonts w:hint="default" w:ascii="Times New Roman" w:hAnsi="Times New Roman" w:eastAsia="仿宋_GB2312" w:cs="Times New Roman"/>
          <w:b w:val="0"/>
          <w:bCs w:val="0"/>
          <w:kern w:val="2"/>
          <w:sz w:val="32"/>
          <w:szCs w:val="32"/>
          <w:highlight w:val="none"/>
          <w:lang w:val="en-US" w:eastAsia="zh-CN" w:bidi="ar-SA"/>
        </w:rPr>
        <w:t>是指综合分析影响绩效目标实现、实施效果的内外部因素的方法。</w:t>
      </w:r>
      <w:r>
        <w:rPr>
          <w:rFonts w:hint="eastAsia" w:ascii="Times New Roman" w:hAnsi="Times New Roman" w:eastAsia="仿宋_GB2312" w:cs="Times New Roman"/>
          <w:b w:val="0"/>
          <w:bCs w:val="0"/>
          <w:kern w:val="2"/>
          <w:sz w:val="32"/>
          <w:szCs w:val="32"/>
          <w:highlight w:val="none"/>
          <w:lang w:val="en-US" w:eastAsia="zh-CN" w:bidi="ar-SA"/>
        </w:rPr>
        <w:t>选择因素分析法因其全面性、灵活性以及能够提供定量依据的特点。</w:t>
      </w:r>
    </w:p>
    <w:p w14:paraId="3ABA8EA9">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4.评价标准</w:t>
      </w:r>
    </w:p>
    <w:p w14:paraId="4420F9AA">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kern w:val="2"/>
          <w:sz w:val="32"/>
          <w:szCs w:val="32"/>
          <w:highlight w:val="none"/>
          <w:lang w:val="en-US" w:eastAsia="zh-CN" w:bidi="ar-SA"/>
        </w:rPr>
        <w:t>计划</w:t>
      </w:r>
      <w:r>
        <w:rPr>
          <w:rFonts w:ascii="Times New Roman" w:hAnsi="Times New Roman" w:eastAsia="仿宋_GB2312" w:cs="Times New Roman"/>
          <w:b w:val="0"/>
          <w:bCs w:val="0"/>
          <w:kern w:val="2"/>
          <w:sz w:val="32"/>
          <w:szCs w:val="32"/>
          <w:highlight w:val="none"/>
          <w:lang w:val="en-US" w:eastAsia="zh-CN" w:bidi="ar-SA"/>
        </w:rPr>
        <w:t>标准。</w:t>
      </w:r>
    </w:p>
    <w:p w14:paraId="750B365F">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（1）计划标准。指以预先制定的目标、计划、预算、定额等作为评价标准。</w:t>
      </w:r>
    </w:p>
    <w:p w14:paraId="204D34E2">
      <w:pPr>
        <w:pStyle w:val="11"/>
        <w:numPr>
          <w:ilvl w:val="0"/>
          <w:numId w:val="2"/>
        </w:numPr>
        <w:spacing w:before="0" w:after="0" w:line="560" w:lineRule="exact"/>
        <w:ind w:firstLine="711"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14:paraId="403B3261">
      <w:pPr>
        <w:spacing w:line="560" w:lineRule="exact"/>
        <w:ind w:firstLine="640" w:firstLineChars="200"/>
        <w:rPr>
          <w:rFonts w:eastAsia="仿宋_GB2312"/>
          <w:sz w:val="32"/>
          <w:szCs w:val="32"/>
          <w:highlight w:val="none"/>
        </w:rPr>
      </w:pPr>
      <w:r>
        <w:rPr>
          <w:rFonts w:eastAsia="仿宋_GB2312"/>
          <w:sz w:val="32"/>
          <w:szCs w:val="32"/>
          <w:highlight w:val="none"/>
        </w:rPr>
        <w:t>（1）前期准备与规划</w:t>
      </w:r>
    </w:p>
    <w:p w14:paraId="7C86B215">
      <w:pPr>
        <w:spacing w:line="560" w:lineRule="exact"/>
        <w:ind w:firstLine="640" w:firstLineChars="200"/>
        <w:rPr>
          <w:rFonts w:eastAsia="仿宋_GB2312"/>
          <w:sz w:val="32"/>
          <w:szCs w:val="32"/>
          <w:highlight w:val="none"/>
        </w:rPr>
      </w:pPr>
      <w:r>
        <w:rPr>
          <w:rFonts w:eastAsia="仿宋_GB2312"/>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3F5EFF6B">
      <w:pPr>
        <w:spacing w:line="560" w:lineRule="exact"/>
        <w:ind w:firstLine="640" w:firstLineChars="200"/>
        <w:rPr>
          <w:rFonts w:eastAsia="仿宋_GB2312"/>
          <w:sz w:val="32"/>
          <w:szCs w:val="32"/>
          <w:highlight w:val="none"/>
        </w:rPr>
      </w:pPr>
      <w:r>
        <w:rPr>
          <w:rFonts w:eastAsia="仿宋_GB2312"/>
          <w:sz w:val="32"/>
          <w:szCs w:val="32"/>
          <w:highlight w:val="none"/>
        </w:rPr>
        <w:t>（2）指标体系构建</w:t>
      </w:r>
    </w:p>
    <w:p w14:paraId="0A6EFFD4">
      <w:pPr>
        <w:spacing w:line="560" w:lineRule="exact"/>
        <w:ind w:firstLine="640" w:firstLineChars="200"/>
        <w:rPr>
          <w:rFonts w:eastAsia="仿宋_GB2312"/>
          <w:sz w:val="32"/>
          <w:szCs w:val="32"/>
          <w:highlight w:val="none"/>
        </w:rPr>
      </w:pPr>
      <w:r>
        <w:rPr>
          <w:rFonts w:eastAsia="仿宋_GB2312"/>
          <w:sz w:val="32"/>
          <w:szCs w:val="32"/>
          <w:highlight w:val="none"/>
        </w:rPr>
        <w:t>依据项目的性质、目标以及预期成果，构建了科学合理的绩效评价指标体系。该指标体系涵盖了</w:t>
      </w:r>
      <w:r>
        <w:rPr>
          <w:rFonts w:eastAsia="仿宋_GB2312"/>
          <w:color w:val="000000"/>
          <w:spacing w:val="17"/>
          <w:sz w:val="32"/>
          <w:szCs w:val="32"/>
          <w:highlight w:val="none"/>
        </w:rPr>
        <w:t>项目决策、项目过程、项目产出、项目效益四个维度</w:t>
      </w:r>
      <w:r>
        <w:rPr>
          <w:rFonts w:eastAsia="仿宋_GB2312"/>
          <w:sz w:val="32"/>
          <w:szCs w:val="32"/>
          <w:highlight w:val="none"/>
        </w:rPr>
        <w:t>，选取了具有代表性和可衡量性的关键指标，并为每个指标设定了明确的评价标准与权重，确保评价结果能够全面、准确地反映项目的绩效状况。</w:t>
      </w:r>
    </w:p>
    <w:p w14:paraId="19119F4A">
      <w:pPr>
        <w:spacing w:line="560" w:lineRule="exact"/>
        <w:ind w:firstLine="640" w:firstLineChars="200"/>
        <w:rPr>
          <w:rFonts w:eastAsia="仿宋_GB2312"/>
          <w:sz w:val="32"/>
          <w:szCs w:val="32"/>
          <w:highlight w:val="none"/>
        </w:rPr>
      </w:pPr>
      <w:r>
        <w:rPr>
          <w:rFonts w:eastAsia="仿宋_GB2312"/>
          <w:sz w:val="32"/>
          <w:szCs w:val="32"/>
          <w:highlight w:val="none"/>
        </w:rPr>
        <w:t>（3）数据收集与整理</w:t>
      </w:r>
    </w:p>
    <w:p w14:paraId="05C43EB7">
      <w:pPr>
        <w:spacing w:line="560" w:lineRule="exact"/>
        <w:ind w:firstLine="640" w:firstLineChars="200"/>
        <w:rPr>
          <w:rFonts w:eastAsia="仿宋_GB2312"/>
          <w:sz w:val="32"/>
          <w:szCs w:val="32"/>
          <w:highlight w:val="none"/>
        </w:rPr>
      </w:pPr>
      <w:r>
        <w:rPr>
          <w:rFonts w:eastAsia="仿宋_GB2312"/>
          <w:sz w:val="32"/>
          <w:szCs w:val="32"/>
          <w:highlight w:val="none"/>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352E138F">
      <w:pPr>
        <w:spacing w:line="560" w:lineRule="exact"/>
        <w:ind w:firstLine="640" w:firstLineChars="200"/>
        <w:rPr>
          <w:rFonts w:eastAsia="仿宋_GB2312"/>
          <w:sz w:val="32"/>
          <w:szCs w:val="32"/>
          <w:highlight w:val="none"/>
        </w:rPr>
      </w:pPr>
      <w:r>
        <w:rPr>
          <w:rFonts w:eastAsia="仿宋_GB2312"/>
          <w:sz w:val="32"/>
          <w:szCs w:val="32"/>
          <w:highlight w:val="none"/>
        </w:rPr>
        <w:t>（4）数据分析与评估</w:t>
      </w:r>
    </w:p>
    <w:p w14:paraId="2EAE258B">
      <w:pPr>
        <w:spacing w:line="560" w:lineRule="exact"/>
        <w:ind w:firstLine="640" w:firstLineChars="200"/>
        <w:rPr>
          <w:rFonts w:eastAsia="仿宋_GB2312"/>
          <w:sz w:val="32"/>
          <w:szCs w:val="32"/>
          <w:highlight w:val="none"/>
        </w:rPr>
      </w:pPr>
      <w:r>
        <w:rPr>
          <w:rFonts w:eastAsia="仿宋_GB2312"/>
          <w:sz w:val="32"/>
          <w:szCs w:val="32"/>
          <w:highlight w:val="none"/>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E8E2E0A">
      <w:pPr>
        <w:spacing w:line="560" w:lineRule="exact"/>
        <w:ind w:firstLine="640" w:firstLineChars="200"/>
        <w:rPr>
          <w:rFonts w:eastAsia="仿宋_GB2312"/>
          <w:sz w:val="32"/>
          <w:szCs w:val="32"/>
          <w:highlight w:val="none"/>
        </w:rPr>
      </w:pPr>
      <w:r>
        <w:rPr>
          <w:rFonts w:eastAsia="仿宋_GB2312"/>
          <w:sz w:val="32"/>
          <w:szCs w:val="32"/>
          <w:highlight w:val="none"/>
        </w:rPr>
        <w:t>（5）报告撰写与反馈</w:t>
      </w:r>
    </w:p>
    <w:p w14:paraId="7BF53846">
      <w:pPr>
        <w:spacing w:line="560" w:lineRule="exact"/>
        <w:ind w:firstLine="640" w:firstLineChars="200"/>
        <w:rPr>
          <w:rFonts w:eastAsia="仿宋_GB2312"/>
          <w:sz w:val="32"/>
          <w:szCs w:val="32"/>
          <w:highlight w:val="none"/>
        </w:rPr>
      </w:pPr>
      <w:r>
        <w:rPr>
          <w:rFonts w:eastAsia="仿宋_GB2312"/>
          <w:sz w:val="32"/>
          <w:szCs w:val="32"/>
          <w:highlight w:val="none"/>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70754D79">
      <w:pPr>
        <w:spacing w:line="560" w:lineRule="exact"/>
        <w:ind w:firstLine="640" w:firstLineChars="200"/>
        <w:rPr>
          <w:rFonts w:eastAsia="仿宋_GB2312"/>
          <w:sz w:val="32"/>
          <w:szCs w:val="32"/>
          <w:highlight w:val="none"/>
        </w:rPr>
      </w:pPr>
      <w:r>
        <w:rPr>
          <w:rFonts w:eastAsia="仿宋_GB2312"/>
          <w:sz w:val="32"/>
          <w:szCs w:val="32"/>
          <w:highlight w:val="none"/>
        </w:rPr>
        <w:t>（6）后续跟踪与改进</w:t>
      </w:r>
    </w:p>
    <w:p w14:paraId="19C31964">
      <w:pPr>
        <w:spacing w:line="560" w:lineRule="exact"/>
        <w:ind w:firstLine="640" w:firstLineChars="200"/>
        <w:rPr>
          <w:rFonts w:eastAsia="仿宋_GB2312"/>
          <w:sz w:val="32"/>
          <w:szCs w:val="32"/>
          <w:highlight w:val="none"/>
        </w:rPr>
      </w:pPr>
      <w:r>
        <w:rPr>
          <w:rFonts w:eastAsia="仿宋_GB2312"/>
          <w:sz w:val="32"/>
          <w:szCs w:val="32"/>
          <w:highlight w:val="none"/>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3148B0B">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14:paraId="07AD86AD">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（一）评价情况</w:t>
      </w:r>
    </w:p>
    <w:p w14:paraId="7E6D1D81">
      <w:pPr>
        <w:spacing w:line="560" w:lineRule="exact"/>
        <w:ind w:firstLine="640" w:firstLineChars="200"/>
        <w:rPr>
          <w:rFonts w:hint="eastAsia" w:ascii="Times New Roman" w:hAnsi="Times New Roman" w:eastAsia="仿宋_GB2312" w:cs="Times New Roman"/>
          <w:color w:val="000000"/>
          <w:spacing w:val="17"/>
          <w:sz w:val="32"/>
          <w:szCs w:val="32"/>
          <w:highlight w:val="none"/>
          <w:lang w:val="en-US" w:eastAsia="zh-CN"/>
        </w:rPr>
      </w:pPr>
      <w:r>
        <w:rPr>
          <w:rFonts w:eastAsia="仿宋_GB2312"/>
          <w:sz w:val="32"/>
          <w:szCs w:val="32"/>
          <w:highlight w:val="none"/>
        </w:rPr>
        <w:t>本项目的综合评价基于对项目各方面绩效的深入分析与评估。从项目目标的达成情况来看，</w:t>
      </w:r>
      <w:r>
        <w:rPr>
          <w:rFonts w:hint="eastAsia" w:eastAsia="仿宋_GB2312"/>
          <w:sz w:val="32"/>
          <w:szCs w:val="32"/>
          <w:highlight w:val="none"/>
          <w:lang w:val="en-US" w:eastAsia="zh-CN"/>
        </w:rPr>
        <w:t>项目2024年单位自有资金收入（事业收入）</w:t>
      </w:r>
      <w:r>
        <w:rPr>
          <w:rFonts w:hint="eastAsia" w:eastAsia="仿宋_GB2312" w:cs="Times New Roman"/>
          <w:b w:val="0"/>
          <w:bCs w:val="0"/>
          <w:kern w:val="28"/>
          <w:sz w:val="32"/>
          <w:szCs w:val="32"/>
          <w:highlight w:val="none"/>
          <w:lang w:val="en-US" w:eastAsia="zh-CN" w:bidi="ar-SA"/>
        </w:rPr>
        <w:t>对</w:t>
      </w:r>
      <w:r>
        <w:rPr>
          <w:rFonts w:hint="eastAsia" w:ascii="宋体" w:hAnsi="宋体" w:eastAsia="宋体" w:cs="宋体"/>
          <w:i w:val="0"/>
          <w:iCs w:val="0"/>
          <w:caps w:val="0"/>
          <w:color w:val="333333"/>
          <w:spacing w:val="0"/>
          <w:sz w:val="28"/>
          <w:szCs w:val="28"/>
          <w:highlight w:val="none"/>
          <w:shd w:val="clear" w:color="auto" w:fill="FFFFFF"/>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eastAsia="仿宋_GB2312" w:cs="Times New Roman"/>
          <w:sz w:val="32"/>
          <w:szCs w:val="32"/>
          <w:highlight w:val="none"/>
          <w:lang w:val="en-US" w:eastAsia="zh-CN"/>
        </w:rPr>
        <w:t>同时，项目也在提</w:t>
      </w:r>
      <w:r>
        <w:rPr>
          <w:rFonts w:hint="eastAsia" w:ascii="宋体" w:hAnsi="宋体" w:eastAsia="宋体" w:cs="宋体"/>
          <w:i w:val="0"/>
          <w:iCs w:val="0"/>
          <w:caps w:val="0"/>
          <w:color w:val="333333"/>
          <w:spacing w:val="0"/>
          <w:sz w:val="28"/>
          <w:szCs w:val="28"/>
          <w:highlight w:val="none"/>
          <w:shd w:val="clear" w:color="auto" w:fill="FFFFFF"/>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宋体" w:hAnsi="宋体" w:eastAsia="宋体" w:cs="宋体"/>
          <w:i w:val="0"/>
          <w:iCs w:val="0"/>
          <w:caps w:val="0"/>
          <w:color w:val="333333"/>
          <w:spacing w:val="0"/>
          <w:sz w:val="28"/>
          <w:szCs w:val="28"/>
          <w:highlight w:val="none"/>
          <w:shd w:val="clear" w:color="auto" w:fill="FFFFFF"/>
        </w:rPr>
        <w:t>单位职工满意度：</w:t>
      </w:r>
      <w:r>
        <w:rPr>
          <w:rFonts w:hint="eastAsia" w:eastAsia="仿宋_GB2312" w:cs="Times New Roman"/>
          <w:sz w:val="32"/>
          <w:szCs w:val="32"/>
          <w:highlight w:val="none"/>
          <w:lang w:eastAsia="zh-CN"/>
        </w:rPr>
        <w:t>满意度达到</w:t>
      </w:r>
      <w:r>
        <w:rPr>
          <w:rFonts w:hint="eastAsia" w:eastAsia="仿宋_GB2312" w:cs="Times New Roman"/>
          <w:sz w:val="32"/>
          <w:szCs w:val="32"/>
          <w:highlight w:val="none"/>
          <w:lang w:val="en-US" w:eastAsia="zh-CN"/>
        </w:rPr>
        <w:t>92%</w:t>
      </w:r>
      <w:r>
        <w:rPr>
          <w:rFonts w:hint="default" w:ascii="Times New Roman" w:hAnsi="Times New Roman" w:eastAsia="仿宋_GB2312" w:cs="Times New Roman"/>
          <w:sz w:val="32"/>
          <w:szCs w:val="32"/>
          <w:highlight w:val="none"/>
        </w:rPr>
        <w:t>。</w:t>
      </w:r>
    </w:p>
    <w:p w14:paraId="067FFCC0">
      <w:pPr>
        <w:pStyle w:val="10"/>
        <w:widowControl/>
        <w:spacing w:beforeAutospacing="0" w:afterAutospacing="0" w:line="560" w:lineRule="exact"/>
        <w:ind w:firstLine="640" w:firstLineChars="200"/>
        <w:rPr>
          <w:rFonts w:eastAsia="仿宋_GB2312"/>
          <w:sz w:val="32"/>
          <w:szCs w:val="32"/>
          <w:highlight w:val="none"/>
        </w:rPr>
      </w:pPr>
      <w:r>
        <w:rPr>
          <w:rFonts w:eastAsia="仿宋_GB2312"/>
          <w:sz w:val="32"/>
          <w:szCs w:val="32"/>
          <w:highlight w:val="none"/>
        </w:rPr>
        <w:t>在项目管理方面，</w:t>
      </w:r>
      <w:r>
        <w:rPr>
          <w:rFonts w:hint="eastAsia" w:eastAsia="仿宋_GB2312"/>
          <w:sz w:val="32"/>
          <w:szCs w:val="32"/>
          <w:highlight w:val="none"/>
          <w:lang w:val="en-US" w:eastAsia="zh-CN"/>
        </w:rPr>
        <w:t>特克斯县喀拉达拉镇卫生院</w:t>
      </w:r>
      <w:r>
        <w:rPr>
          <w:rFonts w:eastAsia="仿宋_GB2312"/>
          <w:sz w:val="32"/>
          <w:szCs w:val="32"/>
          <w:highlight w:val="none"/>
        </w:rPr>
        <w:t>通过有效的规划、组织与协调，项目得以顺利实施，并在预算与时间上保持了良好的控制。</w:t>
      </w:r>
    </w:p>
    <w:p w14:paraId="16C0FF37">
      <w:pPr>
        <w:pStyle w:val="10"/>
        <w:widowControl/>
        <w:spacing w:beforeAutospacing="0" w:afterAutospacing="0" w:line="560" w:lineRule="exact"/>
        <w:ind w:firstLine="640" w:firstLineChars="200"/>
        <w:rPr>
          <w:rFonts w:eastAsia="仿宋_GB2312"/>
          <w:sz w:val="32"/>
          <w:szCs w:val="32"/>
          <w:highlight w:val="green"/>
        </w:rPr>
      </w:pPr>
      <w:r>
        <w:rPr>
          <w:rFonts w:eastAsia="仿宋_GB2312"/>
          <w:sz w:val="32"/>
          <w:szCs w:val="32"/>
          <w:highlight w:val="none"/>
        </w:rPr>
        <w:t>从项目效益的角度来看，本项目不仅实现了预期的社会效益、</w:t>
      </w:r>
      <w:r>
        <w:rPr>
          <w:rFonts w:hint="eastAsia" w:eastAsia="仿宋_GB2312"/>
          <w:sz w:val="32"/>
          <w:szCs w:val="32"/>
          <w:highlight w:val="none"/>
        </w:rPr>
        <w:t>生态</w:t>
      </w:r>
      <w:r>
        <w:rPr>
          <w:rFonts w:eastAsia="仿宋_GB2312"/>
          <w:sz w:val="32"/>
          <w:szCs w:val="32"/>
          <w:highlight w:val="none"/>
        </w:rPr>
        <w:t>效益方面产生了积极的影响。具体而言，</w:t>
      </w:r>
      <w:r>
        <w:rPr>
          <w:rFonts w:hint="default" w:ascii="Times New Roman" w:hAnsi="Times New Roman" w:eastAsia="仿宋_GB2312" w:cs="Times New Roman"/>
          <w:sz w:val="32"/>
          <w:szCs w:val="32"/>
          <w:highlight w:val="none"/>
        </w:rPr>
        <w:t>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14:paraId="7226E190">
      <w:pPr>
        <w:pStyle w:val="10"/>
        <w:widowControl/>
        <w:spacing w:beforeAutospacing="0" w:afterAutospacing="0" w:line="560" w:lineRule="exact"/>
        <w:ind w:firstLine="640" w:firstLineChars="200"/>
        <w:rPr>
          <w:highlight w:val="none"/>
        </w:rPr>
      </w:pPr>
      <w:r>
        <w:rPr>
          <w:rFonts w:eastAsia="仿宋_GB2312"/>
          <w:sz w:val="32"/>
          <w:szCs w:val="32"/>
          <w:highlight w:val="none"/>
        </w:rPr>
        <w:t>综上所述，</w:t>
      </w:r>
      <w:r>
        <w:rPr>
          <w:rFonts w:hint="eastAsia" w:eastAsia="仿宋_GB2312"/>
          <w:sz w:val="32"/>
          <w:szCs w:val="32"/>
          <w:highlight w:val="none"/>
          <w:lang w:val="en-US" w:eastAsia="zh-CN"/>
        </w:rPr>
        <w:t>2024年单位自有资金收入（事业收入）</w:t>
      </w:r>
      <w:r>
        <w:rPr>
          <w:rFonts w:hint="default" w:ascii="Times New Roman" w:hAnsi="Times New Roman" w:eastAsia="仿宋_GB2312" w:cs="Times New Roman"/>
          <w:b w:val="0"/>
          <w:bCs w:val="0"/>
          <w:kern w:val="28"/>
          <w:sz w:val="32"/>
          <w:szCs w:val="32"/>
          <w:highlight w:val="none"/>
          <w:lang w:val="en-US" w:eastAsia="zh-CN" w:bidi="ar-SA"/>
        </w:rPr>
        <w:t>项目</w:t>
      </w:r>
      <w:r>
        <w:rPr>
          <w:rFonts w:eastAsia="仿宋_GB2312"/>
          <w:sz w:val="32"/>
          <w:szCs w:val="32"/>
          <w:highlight w:val="none"/>
        </w:rPr>
        <w:t>在绩效评价中表现出色，达到了项目的预期目标，并在多个方面取得了显著的成效。</w:t>
      </w:r>
    </w:p>
    <w:p w14:paraId="6B8A0D16">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14:paraId="13FDFA24">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w:t>
      </w:r>
      <w:r>
        <w:rPr>
          <w:rFonts w:ascii="Times New Roman" w:hAnsi="Times New Roman" w:eastAsia="仿宋_GB2312"/>
          <w:b w:val="0"/>
          <w:bCs w:val="0"/>
          <w:highlight w:val="none"/>
        </w:rPr>
        <w:t xml:space="preserve">价，最终评分结果：总得分为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 xml:space="preserve">分，属于“优”。其中，项目决策类指标权重为20分，得分为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r>
        <w:rPr>
          <w:rFonts w:ascii="Times New Roman" w:hAnsi="Times New Roman" w:eastAsia="仿宋_GB2312"/>
          <w:b w:val="0"/>
          <w:bCs w:val="0"/>
        </w:rPr>
        <w:t>具体打分情况详见：附件1综合评分表。</w:t>
      </w:r>
    </w:p>
    <w:p w14:paraId="02135C95">
      <w:pPr>
        <w:pStyle w:val="11"/>
        <w:spacing w:before="0" w:after="0"/>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6FAFB21F">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4657485E">
            <w:pPr>
              <w:jc w:val="center"/>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26DAF5B5">
            <w:pPr>
              <w:jc w:val="center"/>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1DC7E5DD">
            <w:pPr>
              <w:jc w:val="center"/>
              <w:rPr>
                <w:rFonts w:eastAsia="仿宋_GB2312"/>
                <w:b/>
                <w:bCs/>
                <w:color w:val="000000"/>
                <w:szCs w:val="21"/>
              </w:rPr>
            </w:pPr>
            <w:r>
              <w:rPr>
                <w:rFonts w:eastAsia="仿宋_GB2312"/>
                <w:b/>
                <w:bCs/>
                <w:color w:val="000000"/>
                <w:szCs w:val="21"/>
              </w:rPr>
              <w:t>得分</w:t>
            </w:r>
          </w:p>
        </w:tc>
      </w:tr>
      <w:tr w14:paraId="48FE6EA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E68CDF">
            <w:pPr>
              <w:jc w:val="center"/>
              <w:rPr>
                <w:rFonts w:eastAsia="仿宋_GB2312"/>
                <w:color w:val="000000"/>
                <w:szCs w:val="21"/>
              </w:rPr>
            </w:pPr>
            <w:r>
              <w:rPr>
                <w:rFonts w:eastAsia="仿宋_GB2312"/>
                <w:color w:val="000000"/>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0169298D">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38137D87">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14:paraId="2A3CDEE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5AB4502">
            <w:pPr>
              <w:jc w:val="center"/>
              <w:rPr>
                <w:rFonts w:eastAsia="仿宋_GB2312"/>
                <w:color w:val="000000"/>
                <w:szCs w:val="21"/>
              </w:rPr>
            </w:pPr>
            <w:r>
              <w:rPr>
                <w:rFonts w:eastAsia="仿宋_GB2312"/>
                <w:color w:val="000000"/>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45C09B43">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1A3B7D0C">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14:paraId="79BA063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F34FB1F">
            <w:pPr>
              <w:jc w:val="center"/>
              <w:rPr>
                <w:rFonts w:eastAsia="仿宋_GB2312"/>
                <w:color w:val="000000"/>
                <w:szCs w:val="21"/>
              </w:rPr>
            </w:pPr>
            <w:r>
              <w:rPr>
                <w:rFonts w:eastAsia="仿宋_GB2312"/>
                <w:color w:val="000000"/>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7F62C553">
            <w:pPr>
              <w:jc w:val="center"/>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shd w:val="clear" w:color="auto" w:fill="auto"/>
            <w:vAlign w:val="center"/>
          </w:tcPr>
          <w:p w14:paraId="1707D9A4">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14:paraId="792616A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3E943E8">
            <w:pPr>
              <w:jc w:val="center"/>
              <w:rPr>
                <w:rFonts w:eastAsia="仿宋_GB2312"/>
                <w:color w:val="000000"/>
                <w:szCs w:val="21"/>
              </w:rPr>
            </w:pPr>
            <w:r>
              <w:rPr>
                <w:rFonts w:eastAsia="仿宋_GB2312"/>
                <w:color w:val="000000"/>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45E513F3">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170EE83B">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14:paraId="14206D6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00AFB7">
            <w:pPr>
              <w:jc w:val="center"/>
              <w:rPr>
                <w:rFonts w:eastAsia="仿宋_GB2312"/>
                <w:b/>
                <w:bCs/>
                <w:color w:val="000000"/>
                <w:szCs w:val="21"/>
              </w:rPr>
            </w:pPr>
            <w:r>
              <w:rPr>
                <w:rFonts w:eastAsia="仿宋_GB2312"/>
                <w:b/>
                <w:bCs/>
                <w:color w:val="000000"/>
                <w:szCs w:val="21"/>
              </w:rPr>
              <w:t>合计</w:t>
            </w:r>
          </w:p>
        </w:tc>
        <w:tc>
          <w:tcPr>
            <w:tcW w:w="2168" w:type="dxa"/>
            <w:tcBorders>
              <w:top w:val="nil"/>
              <w:left w:val="nil"/>
              <w:bottom w:val="single" w:color="auto" w:sz="4" w:space="0"/>
              <w:right w:val="single" w:color="auto" w:sz="4" w:space="0"/>
            </w:tcBorders>
            <w:shd w:val="clear" w:color="auto" w:fill="auto"/>
            <w:vAlign w:val="center"/>
          </w:tcPr>
          <w:p w14:paraId="0266F65B">
            <w:pPr>
              <w:jc w:val="center"/>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shd w:val="clear" w:color="auto" w:fill="auto"/>
            <w:vAlign w:val="center"/>
          </w:tcPr>
          <w:p w14:paraId="37382F3B">
            <w:pPr>
              <w:jc w:val="center"/>
              <w:rPr>
                <w:rFonts w:hint="default" w:eastAsia="仿宋_GB2312"/>
                <w:b/>
                <w:bCs/>
                <w:color w:val="000000"/>
                <w:szCs w:val="21"/>
                <w:lang w:val="en-US" w:eastAsia="zh-CN"/>
              </w:rPr>
            </w:pPr>
            <w:r>
              <w:rPr>
                <w:rFonts w:hint="eastAsia" w:eastAsia="仿宋_GB2312"/>
                <w:b/>
                <w:bCs/>
                <w:color w:val="000000"/>
                <w:szCs w:val="21"/>
                <w:lang w:val="en-US" w:eastAsia="zh-CN"/>
              </w:rPr>
              <w:t>100</w:t>
            </w:r>
          </w:p>
        </w:tc>
      </w:tr>
    </w:tbl>
    <w:p w14:paraId="16943114">
      <w:pPr>
        <w:spacing w:line="560" w:lineRule="exact"/>
        <w:ind w:firstLine="640" w:firstLineChars="200"/>
        <w:rPr>
          <w:rFonts w:eastAsia="黑体"/>
          <w:sz w:val="32"/>
          <w:szCs w:val="32"/>
        </w:rPr>
      </w:pPr>
      <w:r>
        <w:rPr>
          <w:rFonts w:eastAsia="黑体"/>
          <w:sz w:val="32"/>
          <w:szCs w:val="32"/>
        </w:rPr>
        <w:t>四、绩效评价指标分析</w:t>
      </w:r>
    </w:p>
    <w:p w14:paraId="2368CA55">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619C5734">
      <w:pPr>
        <w:spacing w:line="600" w:lineRule="exact"/>
        <w:ind w:firstLine="640" w:firstLineChars="200"/>
        <w:outlineLvl w:val="0"/>
        <w:rPr>
          <w:rFonts w:eastAsia="仿宋_GB2312"/>
          <w:sz w:val="32"/>
          <w:szCs w:val="32"/>
          <w:highlight w:val="none"/>
        </w:rPr>
      </w:pPr>
      <w:r>
        <w:rPr>
          <w:rFonts w:eastAsia="仿宋_GB2312"/>
          <w:sz w:val="32"/>
          <w:szCs w:val="32"/>
        </w:rPr>
        <w:t>项目决策类指标包括项目立项、绩效目标和资金投入三方面的内容，由6个三级指标构成，权重分值为20分，</w:t>
      </w:r>
      <w:r>
        <w:rPr>
          <w:rFonts w:eastAsia="仿宋_GB2312"/>
          <w:sz w:val="32"/>
          <w:szCs w:val="32"/>
          <w:highlight w:val="none"/>
        </w:rPr>
        <w:t>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p>
    <w:p w14:paraId="7ACF1DE1">
      <w:pPr>
        <w:pStyle w:val="21"/>
        <w:spacing w:line="560" w:lineRule="exact"/>
        <w:ind w:firstLine="640"/>
        <w:rPr>
          <w:rFonts w:eastAsia="仿宋_GB2312"/>
          <w:b/>
          <w:bCs/>
          <w:sz w:val="32"/>
          <w:szCs w:val="32"/>
        </w:rPr>
      </w:pPr>
      <w:r>
        <w:rPr>
          <w:rFonts w:eastAsia="仿宋_GB2312"/>
          <w:b/>
          <w:bCs/>
          <w:sz w:val="32"/>
          <w:szCs w:val="32"/>
        </w:rPr>
        <w:t>1.项目立项</w:t>
      </w:r>
    </w:p>
    <w:p w14:paraId="3F783CCF">
      <w:pPr>
        <w:spacing w:line="600" w:lineRule="exact"/>
        <w:ind w:firstLine="640" w:firstLineChars="200"/>
        <w:outlineLvl w:val="0"/>
        <w:rPr>
          <w:rFonts w:eastAsia="仿宋_GB2312"/>
          <w:sz w:val="32"/>
          <w:szCs w:val="32"/>
        </w:rPr>
      </w:pPr>
      <w:r>
        <w:rPr>
          <w:rFonts w:eastAsia="仿宋_GB2312"/>
          <w:sz w:val="32"/>
          <w:szCs w:val="32"/>
        </w:rPr>
        <w:t>（1）立项依据充分性</w:t>
      </w:r>
    </w:p>
    <w:p w14:paraId="1D9E3A87">
      <w:pPr>
        <w:spacing w:line="600" w:lineRule="exact"/>
        <w:ind w:firstLine="640" w:firstLineChars="20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3302B13">
      <w:pPr>
        <w:spacing w:line="600" w:lineRule="exact"/>
        <w:ind w:firstLine="640" w:firstLineChars="200"/>
        <w:outlineLvl w:val="0"/>
        <w:rPr>
          <w:rFonts w:eastAsia="仿宋_GB2312"/>
          <w:sz w:val="32"/>
          <w:szCs w:val="32"/>
        </w:rPr>
      </w:pPr>
      <w:r>
        <w:rPr>
          <w:rFonts w:eastAsia="仿宋_GB2312"/>
          <w:sz w:val="32"/>
          <w:szCs w:val="32"/>
        </w:rPr>
        <w:t>（2）立项程序规范性</w:t>
      </w:r>
    </w:p>
    <w:p w14:paraId="293B4D8E">
      <w:pPr>
        <w:spacing w:line="600" w:lineRule="exact"/>
        <w:ind w:firstLine="640" w:firstLineChars="200"/>
        <w:outlineLvl w:val="0"/>
        <w:rPr>
          <w:rFonts w:eastAsia="仿宋_GB2312"/>
          <w:sz w:val="32"/>
          <w:szCs w:val="32"/>
        </w:rPr>
      </w:pPr>
      <w:r>
        <w:rPr>
          <w:rFonts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45E4A37F">
      <w:pPr>
        <w:pStyle w:val="21"/>
        <w:spacing w:line="560" w:lineRule="exact"/>
        <w:ind w:firstLine="640"/>
        <w:rPr>
          <w:rFonts w:eastAsia="仿宋_GB2312"/>
          <w:b/>
          <w:bCs/>
          <w:sz w:val="32"/>
          <w:szCs w:val="32"/>
        </w:rPr>
      </w:pPr>
      <w:r>
        <w:rPr>
          <w:rFonts w:eastAsia="仿宋_GB2312"/>
          <w:b/>
          <w:bCs/>
          <w:sz w:val="32"/>
          <w:szCs w:val="32"/>
        </w:rPr>
        <w:t>2.绩效目标</w:t>
      </w:r>
    </w:p>
    <w:p w14:paraId="349DF004">
      <w:pPr>
        <w:spacing w:line="600" w:lineRule="exact"/>
        <w:ind w:firstLine="640" w:firstLineChars="200"/>
        <w:outlineLvl w:val="0"/>
        <w:rPr>
          <w:rFonts w:eastAsia="仿宋_GB2312"/>
          <w:sz w:val="32"/>
          <w:szCs w:val="32"/>
        </w:rPr>
      </w:pPr>
      <w:r>
        <w:rPr>
          <w:rFonts w:eastAsia="仿宋_GB2312"/>
          <w:sz w:val="32"/>
          <w:szCs w:val="32"/>
        </w:rPr>
        <w:t>（1）绩效目标合理性</w:t>
      </w:r>
    </w:p>
    <w:p w14:paraId="6CA15751">
      <w:pPr>
        <w:spacing w:line="600" w:lineRule="exact"/>
        <w:ind w:firstLine="640" w:firstLineChars="200"/>
        <w:outlineLvl w:val="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4E988691">
      <w:pPr>
        <w:spacing w:line="600" w:lineRule="exact"/>
        <w:ind w:firstLine="640" w:firstLineChars="200"/>
        <w:outlineLvl w:val="0"/>
        <w:rPr>
          <w:rFonts w:eastAsia="仿宋_GB2312"/>
          <w:sz w:val="32"/>
          <w:szCs w:val="32"/>
        </w:rPr>
      </w:pPr>
      <w:r>
        <w:rPr>
          <w:rFonts w:eastAsia="仿宋_GB2312"/>
          <w:sz w:val="32"/>
          <w:szCs w:val="32"/>
        </w:rPr>
        <w:t>（2）绩效指标明确性</w:t>
      </w:r>
    </w:p>
    <w:p w14:paraId="577EE390">
      <w:pPr>
        <w:spacing w:line="60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14:paraId="4901951B">
      <w:pPr>
        <w:pStyle w:val="21"/>
        <w:spacing w:line="560" w:lineRule="exact"/>
        <w:ind w:firstLine="640"/>
        <w:rPr>
          <w:rFonts w:eastAsia="仿宋_GB2312"/>
          <w:b/>
          <w:bCs/>
          <w:sz w:val="32"/>
          <w:szCs w:val="32"/>
        </w:rPr>
      </w:pPr>
      <w:r>
        <w:rPr>
          <w:rFonts w:eastAsia="仿宋_GB2312"/>
          <w:b/>
          <w:bCs/>
          <w:sz w:val="32"/>
          <w:szCs w:val="32"/>
        </w:rPr>
        <w:t>3.资金投入</w:t>
      </w:r>
    </w:p>
    <w:p w14:paraId="788B54FA">
      <w:pPr>
        <w:spacing w:line="600" w:lineRule="exact"/>
        <w:ind w:firstLine="640" w:firstLineChars="200"/>
        <w:outlineLvl w:val="0"/>
        <w:rPr>
          <w:rFonts w:eastAsia="仿宋_GB2312"/>
          <w:sz w:val="32"/>
          <w:szCs w:val="32"/>
        </w:rPr>
      </w:pPr>
      <w:r>
        <w:rPr>
          <w:rFonts w:eastAsia="仿宋_GB2312"/>
          <w:sz w:val="32"/>
          <w:szCs w:val="32"/>
        </w:rPr>
        <w:t>（1）预算编制科学性</w:t>
      </w:r>
    </w:p>
    <w:p w14:paraId="7A1DF1DB">
      <w:pPr>
        <w:spacing w:line="560" w:lineRule="exact"/>
        <w:ind w:firstLine="640" w:firstLineChars="200"/>
        <w:rPr>
          <w:rFonts w:eastAsia="仿宋_GB2312"/>
          <w:sz w:val="32"/>
          <w:szCs w:val="32"/>
          <w:highlight w:val="none"/>
        </w:rPr>
      </w:pPr>
      <w:r>
        <w:rPr>
          <w:rFonts w:eastAsia="仿宋_GB2312"/>
          <w:sz w:val="32"/>
          <w:szCs w:val="32"/>
          <w:highlight w:val="none"/>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064732B1">
      <w:pPr>
        <w:spacing w:line="600" w:lineRule="exact"/>
        <w:ind w:firstLine="640" w:firstLineChars="200"/>
        <w:outlineLvl w:val="0"/>
        <w:rPr>
          <w:rFonts w:eastAsia="仿宋_GB2312"/>
          <w:sz w:val="32"/>
          <w:szCs w:val="32"/>
          <w:highlight w:val="none"/>
        </w:rPr>
      </w:pPr>
      <w:r>
        <w:rPr>
          <w:rFonts w:eastAsia="仿宋_GB2312"/>
          <w:sz w:val="32"/>
          <w:szCs w:val="32"/>
          <w:highlight w:val="none"/>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73AAC9D7">
      <w:pPr>
        <w:spacing w:line="600" w:lineRule="exact"/>
        <w:ind w:firstLine="640" w:firstLineChars="200"/>
        <w:outlineLvl w:val="0"/>
        <w:rPr>
          <w:rFonts w:eastAsia="仿宋_GB2312"/>
          <w:sz w:val="32"/>
          <w:szCs w:val="32"/>
        </w:rPr>
      </w:pPr>
      <w:r>
        <w:rPr>
          <w:rFonts w:eastAsia="仿宋_GB2312"/>
          <w:sz w:val="32"/>
          <w:szCs w:val="32"/>
        </w:rPr>
        <w:t>（2）资金分配合理性</w:t>
      </w:r>
    </w:p>
    <w:p w14:paraId="2E53642F">
      <w:pPr>
        <w:spacing w:line="560" w:lineRule="exact"/>
        <w:ind w:firstLine="640" w:firstLineChars="200"/>
        <w:rPr>
          <w:rFonts w:eastAsia="仿宋_GB2312"/>
          <w:sz w:val="32"/>
          <w:szCs w:val="32"/>
          <w:highlight w:val="none"/>
        </w:rPr>
      </w:pPr>
      <w:r>
        <w:rPr>
          <w:rFonts w:eastAsia="仿宋_GB2312"/>
          <w:sz w:val="32"/>
          <w:szCs w:val="32"/>
          <w:highlight w:val="none"/>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158D0D5">
      <w:pPr>
        <w:spacing w:line="560" w:lineRule="exact"/>
        <w:ind w:firstLine="640" w:firstLineChars="200"/>
        <w:rPr>
          <w:rFonts w:eastAsia="仿宋_GB2312"/>
          <w:sz w:val="32"/>
          <w:szCs w:val="32"/>
          <w:highlight w:val="none"/>
        </w:rPr>
      </w:pPr>
      <w:r>
        <w:rPr>
          <w:rFonts w:eastAsia="仿宋_GB2312"/>
          <w:sz w:val="32"/>
          <w:szCs w:val="32"/>
          <w:highlight w:val="none"/>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A239326">
      <w:pPr>
        <w:spacing w:line="560" w:lineRule="exact"/>
        <w:ind w:firstLine="640" w:firstLineChars="200"/>
        <w:rPr>
          <w:rFonts w:eastAsia="仿宋_GB2312"/>
          <w:sz w:val="32"/>
          <w:szCs w:val="32"/>
          <w:highlight w:val="none"/>
        </w:rPr>
      </w:pPr>
      <w:r>
        <w:rPr>
          <w:rFonts w:eastAsia="仿宋_GB2312"/>
          <w:sz w:val="32"/>
          <w:szCs w:val="32"/>
          <w:highlight w:val="none"/>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1EC42D5">
      <w:pPr>
        <w:pStyle w:val="11"/>
        <w:numPr>
          <w:ilvl w:val="0"/>
          <w:numId w:val="4"/>
        </w:numPr>
        <w:spacing w:before="0" w:after="0" w:line="560" w:lineRule="exact"/>
        <w:ind w:firstLine="643" w:firstLineChars="200"/>
        <w:jc w:val="both"/>
        <w:rPr>
          <w:rFonts w:ascii="Times New Roman" w:hAnsi="Times New Roman" w:eastAsia="楷体"/>
        </w:rPr>
      </w:pPr>
      <w:r>
        <w:rPr>
          <w:rFonts w:ascii="Times New Roman" w:hAnsi="Times New Roman" w:eastAsia="楷体"/>
        </w:rPr>
        <w:t>项目过程情况</w:t>
      </w:r>
    </w:p>
    <w:p w14:paraId="3F3CA263">
      <w:pPr>
        <w:spacing w:line="600" w:lineRule="exact"/>
        <w:ind w:firstLine="640" w:firstLineChars="200"/>
        <w:outlineLvl w:val="0"/>
        <w:rPr>
          <w:rFonts w:eastAsia="仿宋_GB2312"/>
          <w:sz w:val="32"/>
          <w:szCs w:val="32"/>
        </w:rPr>
      </w:pPr>
      <w:r>
        <w:rPr>
          <w:rFonts w:eastAsia="仿宋_GB2312"/>
          <w:sz w:val="32"/>
          <w:szCs w:val="32"/>
        </w:rPr>
        <w:t>项目过程类指标包括资金管理和组织实施两方面的内容，由5个三级指标构成，权重分值为20分</w:t>
      </w:r>
      <w:r>
        <w:rPr>
          <w:rFonts w:eastAsia="仿宋_GB2312"/>
          <w:sz w:val="32"/>
          <w:szCs w:val="32"/>
          <w:highlight w:val="none"/>
        </w:rPr>
        <w:t>，实际得分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p>
    <w:p w14:paraId="004F565D">
      <w:pPr>
        <w:pStyle w:val="21"/>
        <w:spacing w:line="560" w:lineRule="exact"/>
        <w:ind w:firstLine="640"/>
        <w:rPr>
          <w:rFonts w:eastAsia="仿宋_GB2312"/>
          <w:b/>
          <w:bCs/>
          <w:sz w:val="32"/>
          <w:szCs w:val="32"/>
        </w:rPr>
      </w:pPr>
      <w:r>
        <w:rPr>
          <w:rFonts w:eastAsia="仿宋_GB2312"/>
          <w:b/>
          <w:bCs/>
          <w:sz w:val="32"/>
          <w:szCs w:val="32"/>
        </w:rPr>
        <w:t>1.资金管理</w:t>
      </w:r>
    </w:p>
    <w:p w14:paraId="6015EC8F">
      <w:pPr>
        <w:spacing w:line="600" w:lineRule="exact"/>
        <w:ind w:firstLine="640" w:firstLineChars="200"/>
        <w:outlineLvl w:val="0"/>
        <w:rPr>
          <w:rFonts w:eastAsia="仿宋_GB2312"/>
          <w:sz w:val="32"/>
          <w:szCs w:val="32"/>
          <w:highlight w:val="none"/>
        </w:rPr>
      </w:pPr>
      <w:r>
        <w:rPr>
          <w:rFonts w:eastAsia="仿宋_GB2312"/>
          <w:sz w:val="32"/>
          <w:szCs w:val="32"/>
          <w:highlight w:val="none"/>
        </w:rPr>
        <w:t>（1）资金到位率</w:t>
      </w:r>
    </w:p>
    <w:p w14:paraId="6F0BB829">
      <w:pPr>
        <w:spacing w:line="600" w:lineRule="exact"/>
        <w:ind w:firstLine="640" w:firstLineChars="200"/>
        <w:outlineLvl w:val="0"/>
        <w:rPr>
          <w:rFonts w:eastAsia="仿宋_GB2312"/>
          <w:sz w:val="32"/>
          <w:szCs w:val="32"/>
        </w:rPr>
      </w:pPr>
      <w:r>
        <w:rPr>
          <w:rFonts w:eastAsia="仿宋_GB2312"/>
          <w:sz w:val="32"/>
          <w:szCs w:val="32"/>
          <w:highlight w:val="none"/>
        </w:rPr>
        <w:t>本项目总投资</w:t>
      </w:r>
      <w:r>
        <w:rPr>
          <w:rFonts w:hint="eastAsia" w:eastAsia="仿宋_GB2312"/>
          <w:sz w:val="32"/>
          <w:szCs w:val="32"/>
          <w:highlight w:val="none"/>
          <w:lang w:val="en-US" w:eastAsia="zh-CN"/>
        </w:rPr>
        <w:t>359.68</w:t>
      </w:r>
      <w:r>
        <w:rPr>
          <w:rFonts w:eastAsia="仿宋_GB2312"/>
          <w:sz w:val="32"/>
          <w:szCs w:val="32"/>
          <w:highlight w:val="none"/>
        </w:rPr>
        <w:t>万元，财政资金及时足额到位，到位率</w:t>
      </w:r>
      <w:r>
        <w:rPr>
          <w:rFonts w:hint="eastAsia" w:eastAsia="仿宋_GB2312"/>
          <w:sz w:val="32"/>
          <w:szCs w:val="32"/>
          <w:highlight w:val="none"/>
          <w:lang w:val="en-US" w:eastAsia="zh-CN"/>
        </w:rPr>
        <w:t>100</w:t>
      </w:r>
      <w:r>
        <w:rPr>
          <w:rFonts w:eastAsia="仿宋_GB2312"/>
          <w:sz w:val="32"/>
          <w:szCs w:val="32"/>
          <w:highlight w:val="none"/>
        </w:rPr>
        <w:t>%，</w:t>
      </w:r>
      <w:r>
        <w:rPr>
          <w:rFonts w:eastAsia="仿宋_GB2312"/>
          <w:sz w:val="32"/>
          <w:szCs w:val="32"/>
        </w:rPr>
        <w:t>预算资金按计划进度执行。</w:t>
      </w:r>
    </w:p>
    <w:p w14:paraId="581A0640">
      <w:pPr>
        <w:spacing w:line="600" w:lineRule="exact"/>
        <w:ind w:firstLine="640" w:firstLineChars="200"/>
        <w:outlineLvl w:val="0"/>
        <w:rPr>
          <w:rFonts w:eastAsia="仿宋_GB2312"/>
          <w:sz w:val="32"/>
          <w:szCs w:val="32"/>
        </w:rPr>
      </w:pPr>
      <w:r>
        <w:rPr>
          <w:rFonts w:eastAsia="仿宋_GB2312"/>
          <w:sz w:val="32"/>
          <w:szCs w:val="32"/>
        </w:rPr>
        <w:t>（2）预算执行率</w:t>
      </w:r>
    </w:p>
    <w:p w14:paraId="124FBD97">
      <w:pPr>
        <w:spacing w:line="600" w:lineRule="exact"/>
        <w:ind w:firstLine="640" w:firstLineChars="200"/>
        <w:outlineLvl w:val="0"/>
        <w:rPr>
          <w:rFonts w:hint="eastAsia" w:eastAsia="仿宋_GB2312"/>
          <w:sz w:val="32"/>
          <w:szCs w:val="32"/>
          <w:lang w:eastAsia="zh-CN"/>
        </w:rPr>
      </w:pPr>
      <w:r>
        <w:rPr>
          <w:rFonts w:eastAsia="仿宋_GB2312"/>
          <w:sz w:val="32"/>
          <w:szCs w:val="32"/>
        </w:rPr>
        <w:t>预算编制较为详细，项目资金支出总体能够按照预算执行，</w:t>
      </w:r>
    </w:p>
    <w:p w14:paraId="65840B2A">
      <w:pPr>
        <w:spacing w:line="600" w:lineRule="exact"/>
        <w:ind w:firstLine="640" w:firstLineChars="200"/>
        <w:outlineLvl w:val="0"/>
        <w:rPr>
          <w:rFonts w:eastAsia="仿宋_GB2312"/>
          <w:sz w:val="32"/>
          <w:szCs w:val="32"/>
        </w:rPr>
      </w:pPr>
      <w:r>
        <w:rPr>
          <w:rFonts w:eastAsia="仿宋_GB2312"/>
          <w:sz w:val="32"/>
          <w:szCs w:val="32"/>
        </w:rPr>
        <w:t>（3）资金使用合规性</w:t>
      </w:r>
    </w:p>
    <w:p w14:paraId="3D3BFAB0">
      <w:pPr>
        <w:spacing w:line="560" w:lineRule="exact"/>
        <w:ind w:firstLine="640" w:firstLineChars="200"/>
        <w:rPr>
          <w:rFonts w:eastAsia="仿宋_GB2312"/>
          <w:sz w:val="32"/>
          <w:szCs w:val="32"/>
          <w:highlight w:val="none"/>
        </w:rPr>
      </w:pPr>
      <w:r>
        <w:rPr>
          <w:rFonts w:eastAsia="仿宋_GB2312"/>
          <w:sz w:val="32"/>
          <w:szCs w:val="32"/>
          <w:highlight w:val="none"/>
        </w:rPr>
        <w:t>本项目的资金使用严格遵循了国家相关法律法规与财务制度，确保了资金的合规性与安全性。在资金使用过程中，我们建立了完善的财务管理体系，对资金的流动进行了全程监控与记录。</w:t>
      </w:r>
    </w:p>
    <w:p w14:paraId="6C71DB12">
      <w:pPr>
        <w:spacing w:line="560" w:lineRule="exact"/>
        <w:ind w:firstLine="640" w:firstLineChars="200"/>
        <w:rPr>
          <w:rFonts w:eastAsia="仿宋_GB2312"/>
          <w:sz w:val="32"/>
          <w:szCs w:val="32"/>
          <w:highlight w:val="none"/>
        </w:rPr>
      </w:pPr>
      <w:r>
        <w:rPr>
          <w:rFonts w:eastAsia="仿宋_GB2312"/>
          <w:sz w:val="32"/>
          <w:szCs w:val="32"/>
          <w:highlight w:val="none"/>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26079086">
      <w:pPr>
        <w:spacing w:line="560" w:lineRule="exact"/>
        <w:ind w:firstLine="640" w:firstLineChars="200"/>
        <w:rPr>
          <w:rFonts w:eastAsia="仿宋_GB2312"/>
          <w:sz w:val="32"/>
          <w:szCs w:val="32"/>
          <w:highlight w:val="none"/>
        </w:rPr>
      </w:pPr>
      <w:r>
        <w:rPr>
          <w:rFonts w:eastAsia="仿宋_GB2312"/>
          <w:sz w:val="32"/>
          <w:szCs w:val="32"/>
          <w:highlight w:val="none"/>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1C60B1EC">
      <w:pPr>
        <w:pStyle w:val="21"/>
        <w:spacing w:line="560" w:lineRule="exact"/>
        <w:ind w:firstLine="640"/>
        <w:rPr>
          <w:rFonts w:eastAsia="仿宋_GB2312"/>
          <w:b/>
          <w:bCs/>
          <w:sz w:val="32"/>
          <w:szCs w:val="32"/>
        </w:rPr>
      </w:pPr>
      <w:r>
        <w:rPr>
          <w:rFonts w:eastAsia="仿宋_GB2312"/>
          <w:b/>
          <w:bCs/>
          <w:sz w:val="32"/>
          <w:szCs w:val="32"/>
        </w:rPr>
        <w:t>2.组织实施</w:t>
      </w:r>
    </w:p>
    <w:p w14:paraId="66E283E5">
      <w:pPr>
        <w:spacing w:line="600" w:lineRule="exact"/>
        <w:ind w:firstLine="640" w:firstLineChars="200"/>
        <w:outlineLvl w:val="0"/>
        <w:rPr>
          <w:rFonts w:eastAsia="仿宋_GB2312"/>
          <w:sz w:val="32"/>
          <w:szCs w:val="32"/>
        </w:rPr>
      </w:pPr>
      <w:r>
        <w:rPr>
          <w:rFonts w:eastAsia="仿宋_GB2312"/>
          <w:sz w:val="32"/>
          <w:szCs w:val="32"/>
        </w:rPr>
        <w:t>（1）管理制度健全性</w:t>
      </w:r>
    </w:p>
    <w:p w14:paraId="779A9142">
      <w:pPr>
        <w:spacing w:line="560" w:lineRule="exact"/>
        <w:ind w:firstLine="640" w:firstLineChars="200"/>
        <w:rPr>
          <w:rFonts w:eastAsia="仿宋_GB2312"/>
          <w:sz w:val="32"/>
          <w:szCs w:val="32"/>
          <w:highlight w:val="none"/>
        </w:rPr>
      </w:pPr>
      <w:r>
        <w:rPr>
          <w:rFonts w:eastAsia="仿宋_GB2312"/>
          <w:sz w:val="32"/>
          <w:szCs w:val="32"/>
          <w:highlight w:val="none"/>
        </w:rPr>
        <w:t>本项目拥有一套完善、健全的管理制度体系，为项目的成功实施提供了坚实的制度保障。项目管理制度的制定紧密结合了项目的特点与实际情况，涵盖了项目的策划、组织、实施、监控与收尾等各个环节。</w:t>
      </w:r>
    </w:p>
    <w:p w14:paraId="4E23E787">
      <w:pPr>
        <w:spacing w:line="560" w:lineRule="exact"/>
        <w:ind w:firstLine="640" w:firstLineChars="200"/>
        <w:rPr>
          <w:rFonts w:eastAsia="仿宋_GB2312"/>
          <w:sz w:val="32"/>
          <w:szCs w:val="32"/>
          <w:highlight w:val="none"/>
        </w:rPr>
      </w:pPr>
      <w:r>
        <w:rPr>
          <w:rFonts w:eastAsia="仿宋_GB2312"/>
          <w:sz w:val="32"/>
          <w:szCs w:val="32"/>
          <w:highlight w:val="none"/>
        </w:rPr>
        <w:t>在制度设计上，我们注重了制度的科学性与可操作性，确保制度能够切实指导项目的执行与管理。</w:t>
      </w:r>
    </w:p>
    <w:p w14:paraId="64A4C4D5">
      <w:pPr>
        <w:spacing w:line="560" w:lineRule="exact"/>
        <w:ind w:firstLine="640" w:firstLineChars="200"/>
        <w:rPr>
          <w:rFonts w:eastAsia="仿宋_GB2312"/>
          <w:sz w:val="32"/>
          <w:szCs w:val="32"/>
          <w:highlight w:val="none"/>
        </w:rPr>
      </w:pPr>
      <w:r>
        <w:rPr>
          <w:rFonts w:eastAsia="仿宋_GB2312"/>
          <w:sz w:val="32"/>
          <w:szCs w:val="32"/>
          <w:highlight w:val="none"/>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1FCB2D97">
      <w:pPr>
        <w:spacing w:line="600" w:lineRule="exact"/>
        <w:ind w:firstLine="640" w:firstLineChars="200"/>
        <w:outlineLvl w:val="0"/>
        <w:rPr>
          <w:rFonts w:eastAsia="仿宋_GB2312"/>
          <w:sz w:val="32"/>
          <w:szCs w:val="32"/>
          <w:highlight w:val="none"/>
        </w:rPr>
      </w:pPr>
      <w:r>
        <w:rPr>
          <w:rFonts w:eastAsia="仿宋_GB2312"/>
          <w:sz w:val="32"/>
          <w:szCs w:val="32"/>
          <w:highlight w:val="none"/>
        </w:rPr>
        <w:t>综上所述，本项目的管理制度是健全的、有效的，既符合项目的实际情况，又满足了项目管理的需要。管理制度的健全性为项目的成功实施提供了有力的保障，也为项目的绩效评价奠定了坚实的基础。</w:t>
      </w:r>
    </w:p>
    <w:p w14:paraId="1E895236">
      <w:pPr>
        <w:spacing w:line="600" w:lineRule="exact"/>
        <w:ind w:firstLine="640" w:firstLineChars="200"/>
        <w:outlineLvl w:val="0"/>
        <w:rPr>
          <w:rFonts w:eastAsia="仿宋_GB2312"/>
          <w:sz w:val="32"/>
          <w:szCs w:val="32"/>
        </w:rPr>
      </w:pPr>
      <w:r>
        <w:rPr>
          <w:rFonts w:eastAsia="仿宋_GB2312"/>
          <w:sz w:val="32"/>
          <w:szCs w:val="32"/>
        </w:rPr>
        <w:t>（2）制度执行有效性</w:t>
      </w:r>
    </w:p>
    <w:p w14:paraId="74208171">
      <w:pPr>
        <w:spacing w:line="560" w:lineRule="exact"/>
        <w:ind w:firstLine="640" w:firstLineChars="200"/>
        <w:rPr>
          <w:rFonts w:eastAsia="仿宋_GB2312"/>
          <w:sz w:val="32"/>
          <w:szCs w:val="32"/>
        </w:rPr>
      </w:pPr>
      <w:r>
        <w:rPr>
          <w:rFonts w:eastAsia="仿宋_GB2312"/>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14:paraId="780B5B64">
      <w:pPr>
        <w:spacing w:line="560" w:lineRule="exact"/>
        <w:ind w:firstLine="640" w:firstLineChars="200"/>
        <w:rPr>
          <w:rFonts w:eastAsia="仿宋_GB2312"/>
          <w:sz w:val="32"/>
          <w:szCs w:val="32"/>
        </w:rPr>
      </w:pPr>
      <w:r>
        <w:rPr>
          <w:rFonts w:eastAsia="仿宋_GB2312"/>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14:paraId="710D3F61">
      <w:pPr>
        <w:spacing w:line="560" w:lineRule="exact"/>
        <w:ind w:firstLine="640" w:firstLineChars="200"/>
        <w:rPr>
          <w:rFonts w:eastAsia="仿宋_GB2312"/>
          <w:sz w:val="32"/>
          <w:szCs w:val="32"/>
        </w:rPr>
      </w:pPr>
      <w:r>
        <w:rPr>
          <w:rFonts w:eastAsia="仿宋_GB2312"/>
          <w:sz w:val="32"/>
          <w:szCs w:val="32"/>
        </w:rPr>
        <w:t>综上所述，本项目的管理制度在执行过程中表现出了高度的有效性，既确保了项目的顺利进行，又实现了项目目标的有效达成。</w:t>
      </w:r>
    </w:p>
    <w:p w14:paraId="4C3F7B2E">
      <w:pPr>
        <w:pStyle w:val="12"/>
        <w:numPr>
          <w:ilvl w:val="0"/>
          <w:numId w:val="4"/>
        </w:numPr>
        <w:spacing w:line="560" w:lineRule="exact"/>
        <w:ind w:firstLine="643"/>
        <w:rPr>
          <w:rFonts w:eastAsia="楷体_GB2312"/>
          <w:b/>
          <w:bCs/>
          <w:sz w:val="32"/>
          <w:szCs w:val="32"/>
        </w:rPr>
      </w:pPr>
      <w:r>
        <w:rPr>
          <w:rFonts w:eastAsia="楷体_GB2312"/>
          <w:b/>
          <w:bCs/>
          <w:sz w:val="32"/>
          <w:szCs w:val="32"/>
        </w:rPr>
        <w:t>项目产出情况</w:t>
      </w:r>
    </w:p>
    <w:p w14:paraId="09C8F549">
      <w:pPr>
        <w:spacing w:line="600" w:lineRule="exact"/>
        <w:ind w:firstLine="640" w:firstLineChars="200"/>
        <w:outlineLvl w:val="0"/>
        <w:rPr>
          <w:rFonts w:eastAsia="仿宋_GB2312"/>
          <w:sz w:val="32"/>
          <w:szCs w:val="32"/>
        </w:rPr>
      </w:pPr>
      <w:r>
        <w:rPr>
          <w:rFonts w:eastAsia="仿宋_GB2312"/>
          <w:sz w:val="32"/>
          <w:szCs w:val="32"/>
        </w:rPr>
        <w:t>项目产出类指标包括产出数量、产出质量、产出时效、产出成本</w:t>
      </w:r>
      <w:r>
        <w:rPr>
          <w:rFonts w:eastAsia="仿宋_GB2312"/>
          <w:sz w:val="32"/>
          <w:szCs w:val="32"/>
          <w:highlight w:val="none"/>
        </w:rPr>
        <w:t>四方面的内容，由</w:t>
      </w:r>
      <w:r>
        <w:rPr>
          <w:rFonts w:hint="eastAsia" w:eastAsia="仿宋_GB2312"/>
          <w:sz w:val="32"/>
          <w:szCs w:val="32"/>
          <w:highlight w:val="none"/>
          <w:lang w:val="en-US" w:eastAsia="zh-CN"/>
        </w:rPr>
        <w:t>5</w:t>
      </w:r>
      <w:r>
        <w:rPr>
          <w:rFonts w:eastAsia="仿宋_GB2312"/>
          <w:sz w:val="32"/>
          <w:szCs w:val="32"/>
          <w:highlight w:val="none"/>
        </w:rPr>
        <w:t>个三级指标构成，权重分为40分，实际得分</w:t>
      </w:r>
      <w:r>
        <w:rPr>
          <w:rFonts w:hint="eastAsia" w:eastAsia="仿宋_GB2312"/>
          <w:sz w:val="32"/>
          <w:szCs w:val="32"/>
          <w:highlight w:val="none"/>
          <w:lang w:val="en-US" w:eastAsia="zh-CN"/>
        </w:rPr>
        <w:t>40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%。具</w:t>
      </w:r>
      <w:r>
        <w:rPr>
          <w:rFonts w:eastAsia="仿宋_GB2312"/>
          <w:sz w:val="32"/>
          <w:szCs w:val="32"/>
        </w:rPr>
        <w:t>体产出指标完成情况如下：</w:t>
      </w:r>
    </w:p>
    <w:p w14:paraId="1BA5E9F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75E406EC">
      <w:pPr>
        <w:shd w:val="clear" w:color="auto" w:fill="auto"/>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，指标值： &gt;=</w:t>
      </w:r>
      <w:r>
        <w:rPr>
          <w:rFonts w:hint="eastAsia" w:eastAsia="仿宋_GB2312" w:cs="Times New Roman"/>
          <w:sz w:val="32"/>
          <w:szCs w:val="32"/>
          <w:highlight w:val="none"/>
          <w:lang w:val="en-US" w:eastAsia="zh-CN"/>
        </w:rPr>
        <w:t>44</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44</w:t>
      </w:r>
      <w:r>
        <w:rPr>
          <w:rFonts w:hint="default" w:ascii="Times New Roman" w:hAnsi="Times New Roman" w:eastAsia="仿宋_GB2312" w:cs="Times New Roman"/>
          <w:sz w:val="32"/>
          <w:szCs w:val="32"/>
          <w:highlight w:val="none"/>
        </w:rPr>
        <w:t xml:space="preserve">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74629746">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4BE04EAB">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68C023F2">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135</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135</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4EF79C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224.68</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实际完成值：&lt;=</w:t>
      </w:r>
      <w:r>
        <w:rPr>
          <w:rFonts w:hint="eastAsia" w:eastAsia="仿宋_GB2312" w:cs="Times New Roman"/>
          <w:sz w:val="32"/>
          <w:szCs w:val="32"/>
          <w:highlight w:val="none"/>
          <w:lang w:val="en-US" w:eastAsia="zh-CN"/>
        </w:rPr>
        <w:t>224.68</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C0E23D1">
      <w:pPr>
        <w:pStyle w:val="12"/>
        <w:numPr>
          <w:ilvl w:val="0"/>
          <w:numId w:val="4"/>
        </w:numPr>
        <w:spacing w:line="560" w:lineRule="exact"/>
        <w:ind w:firstLine="643"/>
        <w:rPr>
          <w:rFonts w:eastAsia="楷体_GB2312"/>
          <w:b/>
          <w:bCs/>
          <w:sz w:val="32"/>
          <w:szCs w:val="32"/>
        </w:rPr>
      </w:pPr>
      <w:r>
        <w:rPr>
          <w:rFonts w:eastAsia="楷体_GB2312"/>
          <w:b/>
          <w:bCs/>
          <w:sz w:val="32"/>
          <w:szCs w:val="32"/>
        </w:rPr>
        <w:t>项目效益情况</w:t>
      </w:r>
    </w:p>
    <w:p w14:paraId="00FBEFAC">
      <w:pPr>
        <w:spacing w:line="60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w:t>
      </w:r>
      <w:r>
        <w:rPr>
          <w:rFonts w:eastAsia="仿宋_GB2312"/>
          <w:sz w:val="32"/>
          <w:szCs w:val="32"/>
          <w:highlight w:val="none"/>
        </w:rPr>
        <w:t>容，由</w:t>
      </w:r>
      <w:r>
        <w:rPr>
          <w:rFonts w:hint="eastAsia" w:eastAsia="仿宋_GB2312"/>
          <w:sz w:val="32"/>
          <w:szCs w:val="32"/>
          <w:highlight w:val="none"/>
          <w:lang w:val="en-US" w:eastAsia="zh-CN"/>
        </w:rPr>
        <w:t>3</w:t>
      </w:r>
      <w:r>
        <w:rPr>
          <w:rFonts w:eastAsia="仿宋_GB2312"/>
          <w:sz w:val="32"/>
          <w:szCs w:val="32"/>
          <w:highlight w:val="none"/>
        </w:rPr>
        <w:t>个三级指标构成，权重分为20分，实际得分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r>
        <w:rPr>
          <w:rFonts w:eastAsia="仿宋_GB2312"/>
          <w:sz w:val="32"/>
          <w:szCs w:val="32"/>
        </w:rPr>
        <w:t>具体效益指标及满意度指标完成情况如下：</w:t>
      </w:r>
    </w:p>
    <w:p w14:paraId="0B4524EE">
      <w:pPr>
        <w:numPr>
          <w:ilvl w:val="0"/>
          <w:numId w:val="5"/>
        </w:numPr>
        <w:shd w:val="clear" w:color="auto" w:fill="auto"/>
        <w:spacing w:line="600" w:lineRule="exact"/>
        <w:ind w:firstLine="640" w:firstLineChars="200"/>
        <w:outlineLvl w:val="0"/>
        <w:rPr>
          <w:rFonts w:eastAsia="仿宋_GB2312"/>
          <w:sz w:val="32"/>
          <w:szCs w:val="32"/>
        </w:rPr>
      </w:pPr>
      <w:r>
        <w:rPr>
          <w:rFonts w:eastAsia="仿宋_GB2312"/>
          <w:sz w:val="32"/>
          <w:szCs w:val="32"/>
        </w:rPr>
        <w:t>实施效益</w:t>
      </w:r>
    </w:p>
    <w:p w14:paraId="45AD052B">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r>
        <w:rPr>
          <w:rFonts w:hint="eastAsia" w:eastAsia="仿宋_GB2312" w:cs="Times New Roman"/>
          <w:sz w:val="32"/>
          <w:szCs w:val="32"/>
          <w:lang w:val="en-US" w:eastAsia="zh-CN"/>
        </w:rPr>
        <w:t>。</w:t>
      </w:r>
    </w:p>
    <w:p w14:paraId="5745FE4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14:paraId="2DE20ED4">
      <w:pPr>
        <w:spacing w:line="600" w:lineRule="exact"/>
        <w:ind w:firstLine="640" w:firstLineChars="200"/>
        <w:outlineLvl w:val="0"/>
        <w:rPr>
          <w:rFonts w:eastAsia="仿宋_GB2312"/>
          <w:sz w:val="32"/>
          <w:szCs w:val="32"/>
        </w:rPr>
      </w:pPr>
      <w:r>
        <w:rPr>
          <w:rFonts w:eastAsia="仿宋_GB2312"/>
          <w:sz w:val="32"/>
          <w:szCs w:val="32"/>
        </w:rPr>
        <w:t>2.满意度</w:t>
      </w:r>
    </w:p>
    <w:p w14:paraId="3CB5A8A9">
      <w:pPr>
        <w:numPr>
          <w:ilvl w:val="0"/>
          <w:numId w:val="0"/>
        </w:numPr>
        <w:shd w:val="clear" w:color="auto" w:fill="auto"/>
        <w:spacing w:line="600" w:lineRule="exact"/>
        <w:ind w:left="420"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%，实际完成值：9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r>
        <w:rPr>
          <w:rFonts w:hint="eastAsia" w:eastAsia="仿宋_GB2312" w:cs="Times New Roman"/>
          <w:sz w:val="32"/>
          <w:szCs w:val="32"/>
          <w:lang w:val="en-US" w:eastAsia="zh-CN"/>
        </w:rPr>
        <w:t>。</w:t>
      </w:r>
    </w:p>
    <w:p w14:paraId="5796D851">
      <w:pPr>
        <w:spacing w:line="560" w:lineRule="exact"/>
        <w:ind w:firstLine="643" w:firstLineChars="200"/>
        <w:rPr>
          <w:rFonts w:eastAsia="楷体_GB2312"/>
          <w:b/>
          <w:bCs/>
          <w:sz w:val="32"/>
          <w:szCs w:val="32"/>
        </w:rPr>
      </w:pPr>
      <w:r>
        <w:rPr>
          <w:rFonts w:eastAsia="楷体_GB2312"/>
          <w:b/>
          <w:bCs/>
          <w:sz w:val="32"/>
          <w:szCs w:val="32"/>
        </w:rPr>
        <w:t>（五）预算执行进度与绩效指标总体完成率偏差</w:t>
      </w:r>
    </w:p>
    <w:p w14:paraId="2CCC564F">
      <w:pPr>
        <w:pStyle w:val="21"/>
        <w:spacing w:line="560" w:lineRule="exact"/>
        <w:ind w:firstLine="64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2024年单位自有资金（事业收入）</w:t>
      </w:r>
      <w:r>
        <w:rPr>
          <w:rFonts w:ascii="Times New Roman" w:hAnsi="Times New Roman" w:eastAsia="仿宋_GB2312" w:cs="Times New Roman"/>
          <w:kern w:val="2"/>
          <w:sz w:val="32"/>
          <w:szCs w:val="32"/>
          <w:lang w:val="en-US" w:eastAsia="zh-CN" w:bidi="ar-SA"/>
        </w:rPr>
        <w:t>项目年初预算</w:t>
      </w:r>
      <w:r>
        <w:rPr>
          <w:rFonts w:hint="eastAsia" w:eastAsia="仿宋_GB2312" w:cs="Times New Roman"/>
          <w:kern w:val="2"/>
          <w:sz w:val="32"/>
          <w:szCs w:val="32"/>
          <w:lang w:val="en-US" w:eastAsia="zh-CN" w:bidi="ar-SA"/>
        </w:rPr>
        <w:t>359</w:t>
      </w:r>
      <w:r>
        <w:rPr>
          <w:rFonts w:hint="eastAsia" w:ascii="Times New Roman" w:hAnsi="Times New Roman" w:eastAsia="仿宋_GB2312" w:cs="Times New Roman"/>
          <w:kern w:val="2"/>
          <w:sz w:val="32"/>
          <w:szCs w:val="32"/>
          <w:lang w:val="en-US" w:eastAsia="zh-CN" w:bidi="ar-SA"/>
        </w:rPr>
        <w:t>.68</w:t>
      </w:r>
      <w:r>
        <w:rPr>
          <w:rFonts w:ascii="Times New Roman" w:hAnsi="Times New Roman" w:eastAsia="仿宋_GB2312" w:cs="Times New Roman"/>
          <w:kern w:val="2"/>
          <w:sz w:val="32"/>
          <w:szCs w:val="32"/>
          <w:lang w:val="en-US" w:eastAsia="zh-CN" w:bidi="ar-SA"/>
        </w:rPr>
        <w:t>万元，全年预算</w:t>
      </w:r>
      <w:r>
        <w:rPr>
          <w:rFonts w:hint="eastAsia" w:eastAsia="仿宋_GB2312" w:cs="Times New Roman"/>
          <w:kern w:val="2"/>
          <w:sz w:val="32"/>
          <w:szCs w:val="32"/>
          <w:lang w:val="en-US" w:eastAsia="zh-CN" w:bidi="ar-SA"/>
        </w:rPr>
        <w:t>359</w:t>
      </w:r>
      <w:r>
        <w:rPr>
          <w:rFonts w:hint="eastAsia" w:ascii="Times New Roman" w:hAnsi="Times New Roman" w:eastAsia="仿宋_GB2312" w:cs="Times New Roman"/>
          <w:kern w:val="2"/>
          <w:sz w:val="32"/>
          <w:szCs w:val="32"/>
          <w:lang w:val="en-US" w:eastAsia="zh-CN" w:bidi="ar-SA"/>
        </w:rPr>
        <w:t>.68</w:t>
      </w:r>
      <w:r>
        <w:rPr>
          <w:rFonts w:ascii="Times New Roman" w:hAnsi="Times New Roman" w:eastAsia="仿宋_GB2312" w:cs="Times New Roman"/>
          <w:kern w:val="2"/>
          <w:sz w:val="32"/>
          <w:szCs w:val="32"/>
          <w:lang w:val="en-US" w:eastAsia="zh-CN" w:bidi="ar-SA"/>
        </w:rPr>
        <w:t>万元，实际支出</w:t>
      </w:r>
      <w:r>
        <w:rPr>
          <w:rFonts w:hint="eastAsia" w:eastAsia="仿宋_GB2312" w:cs="Times New Roman"/>
          <w:kern w:val="2"/>
          <w:sz w:val="32"/>
          <w:szCs w:val="32"/>
          <w:lang w:val="en-US" w:eastAsia="zh-CN" w:bidi="ar-SA"/>
        </w:rPr>
        <w:t>359</w:t>
      </w:r>
      <w:r>
        <w:rPr>
          <w:rFonts w:hint="eastAsia" w:ascii="Times New Roman" w:hAnsi="Times New Roman" w:eastAsia="仿宋_GB2312" w:cs="Times New Roman"/>
          <w:kern w:val="2"/>
          <w:sz w:val="32"/>
          <w:szCs w:val="32"/>
          <w:lang w:val="en-US" w:eastAsia="zh-CN" w:bidi="ar-SA"/>
        </w:rPr>
        <w:t>.68</w:t>
      </w:r>
      <w:r>
        <w:rPr>
          <w:rFonts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无偏差。</w:t>
      </w:r>
    </w:p>
    <w:p w14:paraId="4D69C8ED">
      <w:pPr>
        <w:spacing w:line="560" w:lineRule="exact"/>
        <w:ind w:firstLine="640" w:firstLineChars="200"/>
        <w:rPr>
          <w:rStyle w:val="20"/>
          <w:rFonts w:ascii="Times New Roman" w:hAnsi="Times New Roman" w:cs="Times New Roman"/>
          <w:color w:val="auto"/>
        </w:rPr>
      </w:pPr>
      <w:r>
        <w:rPr>
          <w:rFonts w:hint="eastAsia" w:eastAsia="黑体"/>
          <w:sz w:val="32"/>
          <w:szCs w:val="32"/>
        </w:rPr>
        <w:t>五</w:t>
      </w:r>
      <w:r>
        <w:rPr>
          <w:rFonts w:eastAsia="仿宋_GB2312"/>
          <w:b/>
          <w:bCs/>
          <w:sz w:val="32"/>
          <w:szCs w:val="32"/>
        </w:rPr>
        <w:t>.</w:t>
      </w:r>
      <w:r>
        <w:rPr>
          <w:rFonts w:eastAsia="黑体"/>
          <w:sz w:val="32"/>
          <w:szCs w:val="32"/>
        </w:rPr>
        <w:t>主要经验及做法、存在的问题及原因分析</w:t>
      </w:r>
    </w:p>
    <w:p w14:paraId="47E4515F">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577D3D82">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5FDA3C8">
      <w:pPr>
        <w:pStyle w:val="11"/>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w:t>
      </w:r>
      <w:r>
        <w:rPr>
          <w:rFonts w:hint="eastAsia" w:ascii="Times New Roman" w:hAnsi="Times New Roman" w:eastAsia="仿宋_GB2312"/>
          <w:b w:val="0"/>
          <w:bCs w:val="0"/>
          <w:kern w:val="2"/>
        </w:rPr>
        <w:t>杜绝</w:t>
      </w:r>
      <w:r>
        <w:rPr>
          <w:rFonts w:ascii="Times New Roman" w:hAnsi="Times New Roman" w:eastAsia="仿宋_GB2312"/>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72A950D">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0D49922A">
      <w:pPr>
        <w:spacing w:line="600" w:lineRule="exact"/>
        <w:ind w:firstLine="640" w:firstLineChars="200"/>
        <w:outlineLvl w:val="0"/>
        <w:rPr>
          <w:rFonts w:eastAsia="仿宋_GB2312"/>
          <w:sz w:val="32"/>
          <w:szCs w:val="32"/>
        </w:rPr>
      </w:pPr>
      <w:r>
        <w:rPr>
          <w:rFonts w:eastAsia="仿宋_GB2312"/>
          <w:sz w:val="32"/>
          <w:szCs w:val="32"/>
        </w:rPr>
        <w:t>1.相关绩效管理方面专业知识的系统性学习有待加强。各项指标的设置要进一步优化、完善，主要在细化、量化上改进。在绩效自评过程中，</w:t>
      </w:r>
      <w:r>
        <w:rPr>
          <w:rFonts w:eastAsia="仿宋_GB2312"/>
          <w:sz w:val="32"/>
          <w:szCs w:val="32"/>
          <w:lang w:val="en-US" w:eastAsia="zh-CN"/>
        </w:rPr>
        <w:t>由于部分人员</w:t>
      </w:r>
      <w:r>
        <w:rPr>
          <w:rFonts w:eastAsia="仿宋_GB2312"/>
          <w:sz w:val="32"/>
          <w:szCs w:val="32"/>
        </w:rPr>
        <w:t>缺乏相关绩效管理专业知识，自评价工作还存在自我审定的局限性，影响评价质量。</w:t>
      </w:r>
    </w:p>
    <w:p w14:paraId="151BEAFF">
      <w:pPr>
        <w:spacing w:line="600" w:lineRule="exact"/>
        <w:ind w:firstLine="640" w:firstLineChars="200"/>
        <w:outlineLvl w:val="0"/>
        <w:rPr>
          <w:rFonts w:eastAsia="仿宋_GB2312"/>
          <w:sz w:val="32"/>
          <w:szCs w:val="32"/>
        </w:rPr>
      </w:pPr>
      <w:r>
        <w:rPr>
          <w:rFonts w:eastAsia="仿宋_GB2312"/>
          <w:sz w:val="32"/>
          <w:szCs w:val="32"/>
        </w:rPr>
        <w:t>2.因轮岗、调动</w:t>
      </w:r>
      <w:r>
        <w:rPr>
          <w:rFonts w:hint="eastAsia" w:eastAsia="仿宋_GB2312"/>
          <w:sz w:val="32"/>
          <w:szCs w:val="32"/>
        </w:rPr>
        <w:t>等</w:t>
      </w:r>
      <w:r>
        <w:rPr>
          <w:rFonts w:eastAsia="仿宋_GB2312"/>
          <w:sz w:val="32"/>
          <w:szCs w:val="32"/>
        </w:rPr>
        <w:t>因素使我单位绩效工作人员流动频繁，</w:t>
      </w:r>
      <w:r>
        <w:rPr>
          <w:rFonts w:hint="eastAsia" w:eastAsia="仿宋_GB2312"/>
          <w:sz w:val="32"/>
          <w:szCs w:val="32"/>
        </w:rPr>
        <w:t>造成</w:t>
      </w:r>
      <w:r>
        <w:rPr>
          <w:rFonts w:eastAsia="仿宋_GB2312"/>
          <w:sz w:val="32"/>
          <w:szCs w:val="32"/>
        </w:rPr>
        <w:t>工作衔接不到位的情况。</w:t>
      </w:r>
    </w:p>
    <w:p w14:paraId="47B57144">
      <w:pPr>
        <w:spacing w:line="600" w:lineRule="exact"/>
        <w:ind w:firstLine="640" w:firstLineChars="200"/>
        <w:outlineLvl w:val="0"/>
        <w:rPr>
          <w:rFonts w:hint="eastAsia" w:eastAsia="仿宋_GB2312"/>
          <w:sz w:val="32"/>
          <w:szCs w:val="32"/>
        </w:rPr>
      </w:pPr>
      <w:r>
        <w:rPr>
          <w:rFonts w:hint="eastAsia" w:eastAsia="仿宋_GB2312"/>
          <w:sz w:val="32"/>
          <w:szCs w:val="32"/>
        </w:rPr>
        <w:t>一是抓贯彻落实的高度不够。存在流于形式的倾向，吸引力和凝聚力不够;有时教育内容枯燥，方式方法单一，缺乏生机和活力，有时会显得党建工作无特色。</w:t>
      </w:r>
    </w:p>
    <w:p w14:paraId="71AE0BDB">
      <w:pPr>
        <w:spacing w:line="600" w:lineRule="exact"/>
        <w:ind w:firstLine="640" w:firstLineChars="200"/>
        <w:outlineLvl w:val="0"/>
        <w:rPr>
          <w:rFonts w:hint="eastAsia" w:eastAsia="仿宋_GB2312"/>
          <w:sz w:val="32"/>
          <w:szCs w:val="32"/>
        </w:rPr>
      </w:pPr>
      <w:r>
        <w:rPr>
          <w:rFonts w:hint="eastAsia" w:eastAsia="仿宋_GB2312"/>
          <w:sz w:val="32"/>
          <w:szCs w:val="32"/>
        </w:rPr>
        <w:t>二是抓理论学习深度不够。理论学习抓的不够紧。存在被动学习的现象，学习的自觉性和系统性不够强。在运用学习成果指导实践、破解难题上还有一定的差距，存在学用脱节的现象。</w:t>
      </w:r>
    </w:p>
    <w:p w14:paraId="77725ACE">
      <w:pPr>
        <w:spacing w:line="600" w:lineRule="exact"/>
        <w:ind w:firstLine="640" w:firstLineChars="200"/>
        <w:outlineLvl w:val="0"/>
        <w:rPr>
          <w:rFonts w:eastAsia="仿宋_GB2312"/>
          <w:sz w:val="32"/>
          <w:szCs w:val="32"/>
        </w:rPr>
      </w:pPr>
      <w:r>
        <w:rPr>
          <w:rFonts w:hint="eastAsia" w:eastAsia="仿宋_GB2312"/>
          <w:sz w:val="32"/>
          <w:szCs w:val="32"/>
        </w:rPr>
        <w:t>三是创新意识有待进一步提高基层乡镇能力服务技术缺乏，技术能力有待提高，应加强理论培训与实践培养。</w:t>
      </w:r>
    </w:p>
    <w:p w14:paraId="0C02270E">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14:paraId="6409A4AD">
      <w:pPr>
        <w:spacing w:line="600" w:lineRule="exact"/>
        <w:ind w:firstLine="640" w:firstLineChars="200"/>
        <w:outlineLvl w:val="0"/>
        <w:rPr>
          <w:rFonts w:eastAsia="仿宋_GB2312"/>
          <w:sz w:val="32"/>
          <w:szCs w:val="32"/>
        </w:rPr>
      </w:pPr>
      <w:r>
        <w:rPr>
          <w:rFonts w:eastAsia="仿宋_GB2312"/>
          <w:sz w:val="32"/>
          <w:szCs w:val="32"/>
        </w:rPr>
        <w:t>1.多进行有关绩效管理工作方面的培训。积极组织第三方开展绩效管理工作培训，进一步夯实业务基础，提高我单位绩效人员水平。</w:t>
      </w:r>
    </w:p>
    <w:p w14:paraId="1D48F341">
      <w:pPr>
        <w:spacing w:line="600" w:lineRule="exact"/>
        <w:ind w:firstLine="640" w:firstLineChars="200"/>
        <w:outlineLvl w:val="0"/>
        <w:rPr>
          <w:rFonts w:eastAsia="仿宋_GB2312"/>
          <w:sz w:val="32"/>
          <w:szCs w:val="32"/>
        </w:rPr>
      </w:pPr>
      <w:r>
        <w:rPr>
          <w:rFonts w:eastAsia="仿宋_GB2312"/>
          <w:sz w:val="32"/>
          <w:szCs w:val="32"/>
        </w:rPr>
        <w:t>2.专门设定对绩效工作人员定职、定岗、定责等相关制度措施，进一步提升我单位绩效管理工作业务水平，扎实做好绩效管理工作。</w:t>
      </w:r>
    </w:p>
    <w:p w14:paraId="0FDD3116">
      <w:pPr>
        <w:spacing w:line="600" w:lineRule="exact"/>
        <w:ind w:firstLine="640" w:firstLineChars="200"/>
        <w:outlineLvl w:val="0"/>
        <w:rPr>
          <w:rFonts w:eastAsia="仿宋_GB2312"/>
          <w:sz w:val="32"/>
          <w:szCs w:val="32"/>
        </w:rPr>
      </w:pPr>
      <w:r>
        <w:rPr>
          <w:rFonts w:eastAsia="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8680A1F">
      <w:pPr>
        <w:spacing w:line="600" w:lineRule="exact"/>
        <w:ind w:firstLine="640" w:firstLineChars="200"/>
        <w:outlineLvl w:val="0"/>
        <w:rPr>
          <w:sz w:val="22"/>
          <w:szCs w:val="28"/>
        </w:rPr>
      </w:pPr>
      <w:r>
        <w:rPr>
          <w:rFonts w:eastAsia="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eastAsia="仿宋_GB2312"/>
          <w:sz w:val="36"/>
          <w:szCs w:val="32"/>
        </w:rPr>
        <w:t>。</w:t>
      </w:r>
    </w:p>
    <w:p w14:paraId="0EC7CA46">
      <w:pPr>
        <w:spacing w:line="600" w:lineRule="exact"/>
        <w:ind w:firstLine="640" w:firstLineChars="200"/>
        <w:outlineLvl w:val="0"/>
        <w:rPr>
          <w:rFonts w:eastAsia="仿宋_GB2312"/>
          <w:sz w:val="32"/>
          <w:szCs w:val="32"/>
        </w:rPr>
      </w:pPr>
      <w:r>
        <w:rPr>
          <w:rFonts w:eastAsia="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04C54B73">
      <w:pPr>
        <w:spacing w:line="560" w:lineRule="exact"/>
        <w:ind w:firstLine="640" w:firstLineChars="200"/>
        <w:rPr>
          <w:rFonts w:eastAsia="黑体"/>
          <w:sz w:val="32"/>
          <w:szCs w:val="32"/>
        </w:rPr>
      </w:pPr>
      <w:r>
        <w:rPr>
          <w:rFonts w:hint="eastAsia" w:eastAsia="黑体"/>
          <w:sz w:val="32"/>
          <w:szCs w:val="32"/>
        </w:rPr>
        <w:t>七</w:t>
      </w:r>
      <w:r>
        <w:rPr>
          <w:rFonts w:eastAsia="仿宋_GB2312"/>
          <w:b/>
          <w:bCs/>
          <w:sz w:val="32"/>
          <w:szCs w:val="32"/>
        </w:rPr>
        <w:t>.</w:t>
      </w:r>
      <w:r>
        <w:rPr>
          <w:rFonts w:eastAsia="黑体"/>
          <w:sz w:val="32"/>
          <w:szCs w:val="32"/>
        </w:rPr>
        <w:t>其他需要说</w:t>
      </w:r>
      <w:bookmarkStart w:id="1" w:name="page8"/>
      <w:bookmarkEnd w:id="1"/>
      <w:r>
        <w:rPr>
          <w:rFonts w:eastAsia="黑体"/>
          <w:sz w:val="32"/>
          <w:szCs w:val="32"/>
        </w:rPr>
        <w:t>明的问题</w:t>
      </w:r>
    </w:p>
    <w:p w14:paraId="07D15D53">
      <w:pPr>
        <w:pStyle w:val="2"/>
        <w:spacing w:after="0" w:line="560" w:lineRule="exact"/>
        <w:ind w:left="0" w:leftChars="0" w:firstLine="640"/>
        <w:rPr>
          <w:rFonts w:ascii="Times New Roman" w:hAnsi="Times New Roman" w:eastAsia="仿宋_GB2312"/>
          <w:sz w:val="32"/>
          <w:szCs w:val="32"/>
        </w:rPr>
      </w:pPr>
      <w:r>
        <w:rPr>
          <w:rFonts w:ascii="Times New Roman" w:hAnsi="Times New Roman" w:eastAsia="仿宋_GB2312"/>
          <w:sz w:val="32"/>
          <w:szCs w:val="32"/>
        </w:rPr>
        <w:t>本项目无其他需说明的问题。</w:t>
      </w:r>
    </w:p>
    <w:p w14:paraId="52517E96">
      <w:pPr>
        <w:pStyle w:val="2"/>
        <w:spacing w:after="0" w:line="560" w:lineRule="exact"/>
        <w:ind w:left="0" w:leftChars="0" w:firstLine="640"/>
        <w:rPr>
          <w:rFonts w:ascii="Times New Roman" w:hAnsi="Times New Roman" w:eastAsia="仿宋_GB2312"/>
          <w:sz w:val="32"/>
          <w:szCs w:val="32"/>
        </w:rPr>
      </w:pPr>
    </w:p>
    <w:p w14:paraId="20A6F117">
      <w:pPr>
        <w:pStyle w:val="2"/>
        <w:spacing w:after="0" w:line="560" w:lineRule="exact"/>
        <w:ind w:left="0" w:leftChars="0" w:firstLine="0" w:firstLineChars="0"/>
        <w:rPr>
          <w:rFonts w:ascii="Times New Roman" w:hAnsi="Times New Roman" w:eastAsia="仿宋_GB2312"/>
          <w:sz w:val="32"/>
          <w:szCs w:val="32"/>
        </w:rPr>
      </w:pPr>
    </w:p>
    <w:p w14:paraId="539DB019">
      <w:pPr>
        <w:pStyle w:val="2"/>
        <w:spacing w:after="0" w:line="560" w:lineRule="exact"/>
        <w:ind w:left="0" w:leftChars="0" w:firstLine="640"/>
        <w:rPr>
          <w:rFonts w:ascii="Times New Roman" w:hAnsi="Times New Roman" w:eastAsia="仿宋_GB2312"/>
          <w:sz w:val="32"/>
          <w:szCs w:val="32"/>
        </w:rPr>
      </w:pPr>
    </w:p>
    <w:p w14:paraId="656B1DDB">
      <w:pPr>
        <w:pStyle w:val="2"/>
        <w:spacing w:after="0" w:line="560" w:lineRule="exact"/>
        <w:ind w:left="0" w:leftChars="0" w:firstLine="640"/>
        <w:rPr>
          <w:rFonts w:ascii="Times New Roman" w:hAnsi="Times New Roman" w:eastAsia="仿宋_GB2312"/>
          <w:sz w:val="32"/>
          <w:szCs w:val="32"/>
        </w:rPr>
      </w:pPr>
    </w:p>
    <w:p w14:paraId="42428377">
      <w:pPr>
        <w:spacing w:line="600" w:lineRule="exact"/>
        <w:rPr>
          <w:rFonts w:eastAsia="黑体"/>
          <w:sz w:val="32"/>
          <w:szCs w:val="32"/>
        </w:rPr>
        <w:sectPr>
          <w:footerReference r:id="rId3" w:type="default"/>
          <w:pgSz w:w="11906" w:h="16838"/>
          <w:pgMar w:top="2098" w:right="1531" w:bottom="1984" w:left="1531" w:header="851" w:footer="992" w:gutter="0"/>
          <w:pgNumType w:start="1"/>
          <w:cols w:space="425" w:num="1"/>
          <w:docGrid w:type="lines" w:linePitch="312" w:charSpace="0"/>
        </w:sectPr>
      </w:pPr>
      <w:bookmarkStart w:id="2" w:name="_GoBack"/>
      <w:bookmarkEnd w:id="2"/>
    </w:p>
    <w:p w14:paraId="32BF1EC1"/>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729F11E-84CC-46B7-9995-01C0635960C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8836E910-1205-4A4C-9840-0AF8062F2691}"/>
  </w:font>
  <w:font w:name="华文中宋">
    <w:altName w:val="宋体"/>
    <w:panose1 w:val="02010600040101010101"/>
    <w:charset w:val="86"/>
    <w:family w:val="auto"/>
    <w:pitch w:val="default"/>
    <w:sig w:usb0="00000000" w:usb1="00000000" w:usb2="00000010" w:usb3="00000000" w:csb0="0004009F" w:csb1="00000000"/>
    <w:embedRegular r:id="rId3" w:fontKey="{58F08577-9EDE-4D92-8E38-DC8C4CE47074}"/>
  </w:font>
  <w:font w:name="方正小标宋_GBK">
    <w:panose1 w:val="02000000000000000000"/>
    <w:charset w:val="86"/>
    <w:family w:val="script"/>
    <w:pitch w:val="default"/>
    <w:sig w:usb0="A00002BF" w:usb1="38CF7CFA" w:usb2="00082016" w:usb3="00000000" w:csb0="00040001" w:csb1="00000000"/>
    <w:embedRegular r:id="rId4" w:fontKey="{8689BEEC-174E-4867-B8D7-C729E4E477C2}"/>
  </w:font>
  <w:font w:name="方正小标宋简体">
    <w:panose1 w:val="03000509000000000000"/>
    <w:charset w:val="86"/>
    <w:family w:val="auto"/>
    <w:pitch w:val="default"/>
    <w:sig w:usb0="00000001" w:usb1="080E0000" w:usb2="00000000" w:usb3="00000000" w:csb0="00040000" w:csb1="00000000"/>
    <w:embedRegular r:id="rId5" w:fontKey="{603E882B-9C02-40C6-B6A4-E07463883514}"/>
  </w:font>
  <w:font w:name="楷体_GB2312">
    <w:panose1 w:val="02010609030101010101"/>
    <w:charset w:val="86"/>
    <w:family w:val="auto"/>
    <w:pitch w:val="default"/>
    <w:sig w:usb0="00000001" w:usb1="080E0000" w:usb2="00000000" w:usb3="00000000" w:csb0="00040000" w:csb1="00000000"/>
    <w:embedRegular r:id="rId6" w:fontKey="{79EF43D9-658A-49CE-A520-27BA7E697BAB}"/>
  </w:font>
  <w:font w:name="方正仿宋_GBK">
    <w:panose1 w:val="02000000000000000000"/>
    <w:charset w:val="86"/>
    <w:family w:val="auto"/>
    <w:pitch w:val="default"/>
    <w:sig w:usb0="A00002BF" w:usb1="38CF7CFA" w:usb2="00082016" w:usb3="00000000" w:csb0="00040001" w:csb1="00000000"/>
    <w:embedRegular r:id="rId7" w:fontKey="{69959CF0-6A4C-4A0A-8BF7-1CC8182488BF}"/>
  </w:font>
  <w:font w:name="楷体">
    <w:panose1 w:val="02010609060101010101"/>
    <w:charset w:val="86"/>
    <w:family w:val="modern"/>
    <w:pitch w:val="default"/>
    <w:sig w:usb0="800002BF" w:usb1="38CF7CFA" w:usb2="00000016" w:usb3="00000000" w:csb0="00040001" w:csb1="00000000"/>
    <w:embedRegular r:id="rId8" w:fontKey="{B5470A1C-AB80-4218-8785-23F0FA5A8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575779E2">
        <w:pPr>
          <w:pStyle w:val="7"/>
          <w:jc w:val="center"/>
        </w:pPr>
        <w:r>
          <w:fldChar w:fldCharType="begin"/>
        </w:r>
        <w:r>
          <w:instrText xml:space="preserve">PAGE   \* MERGEFORMAT</w:instrText>
        </w:r>
        <w:r>
          <w:fldChar w:fldCharType="separate"/>
        </w:r>
        <w:r>
          <w:rPr>
            <w:lang w:val="zh-CN"/>
          </w:rPr>
          <w:t>19</w:t>
        </w:r>
        <w:r>
          <w:fldChar w:fldCharType="end"/>
        </w:r>
      </w:p>
    </w:sdtContent>
  </w:sdt>
  <w:p w14:paraId="4AB989B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pPr>
        <w:ind w:left="410"/>
      </w:pPr>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diOGM5NzlhN2JhOTc3OTljZTBmY2FhN2MzNTk3ODEifQ=="/>
  </w:docVars>
  <w:rsids>
    <w:rsidRoot w:val="00000000"/>
    <w:rsid w:val="79E84212"/>
  </w:rsids>
  <m:mathPr>
    <m:mathFont m:val="Cambria Math"/>
    <m:brkBin m:val="before"/>
    <m:brkBinSub m:val="--"/>
    <m:smallFrac m:val="1"/>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Body Text"/>
    <w:basedOn w:val="1"/>
    <w:qFormat/>
    <w:uiPriority w:val="0"/>
    <w:pPr>
      <w:spacing w:after="120"/>
    </w:p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宋体" w:hAnsi="宋体" w:cs="宋体"/>
      <w:kern w:val="0"/>
      <w:sz w:val="24"/>
      <w:szCs w:val="24"/>
    </w:rPr>
  </w:style>
  <w:style w:type="paragraph" w:styleId="10">
    <w:name w:val="Normal (Web)"/>
    <w:basedOn w:val="1"/>
    <w:qFormat/>
    <w:uiPriority w:val="0"/>
    <w:pPr>
      <w:spacing w:beforeAutospacing="1" w:afterAutospacing="1"/>
      <w:jc w:val="left"/>
    </w:pPr>
    <w:rPr>
      <w:kern w:val="0"/>
      <w:sz w:val="24"/>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w:basedOn w:val="5"/>
    <w:qFormat/>
    <w:uiPriority w:val="0"/>
    <w:pPr>
      <w:spacing w:after="0"/>
      <w:ind w:firstLine="200" w:firstLineChars="200"/>
    </w:pPr>
  </w:style>
  <w:style w:type="table" w:styleId="14">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Char"/>
    <w:basedOn w:val="15"/>
    <w:link w:val="6"/>
    <w:qFormat/>
    <w:uiPriority w:val="0"/>
    <w:rPr>
      <w:rFonts w:ascii="Times New Roman" w:hAnsi="Times New Roman" w:eastAsia="宋体" w:cs="Times New Roman"/>
      <w:kern w:val="2"/>
      <w:sz w:val="18"/>
      <w:szCs w:val="18"/>
    </w:rPr>
  </w:style>
  <w:style w:type="character" w:customStyle="1" w:styleId="23">
    <w:name w:val="页眉 Char"/>
    <w:basedOn w:val="15"/>
    <w:link w:val="8"/>
    <w:qFormat/>
    <w:uiPriority w:val="0"/>
    <w:rPr>
      <w:rFonts w:ascii="Times New Roman" w:hAnsi="Times New Roman" w:eastAsia="宋体" w:cs="Times New Roman"/>
      <w:kern w:val="2"/>
      <w:sz w:val="18"/>
      <w:szCs w:val="18"/>
    </w:rPr>
  </w:style>
  <w:style w:type="character" w:customStyle="1" w:styleId="24">
    <w:name w:val="批注文字 Char"/>
    <w:basedOn w:val="15"/>
    <w:link w:val="17"/>
    <w:qFormat/>
    <w:uiPriority w:val="0"/>
    <w:rPr>
      <w:rFonts w:ascii="Times New Roman" w:hAnsi="Times New Roman" w:eastAsia="宋体" w:cs="Times New Roman"/>
      <w:kern w:val="2"/>
      <w:sz w:val="21"/>
      <w:szCs w:val="24"/>
    </w:rPr>
  </w:style>
  <w:style w:type="character" w:customStyle="1" w:styleId="25">
    <w:name w:val="批注主题 Char"/>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64818abb-d26c-431b-9e29-691d391bd2ef}">
  <ds:schemaRefs/>
</ds:datastoreItem>
</file>

<file path=docProps/app.xml><?xml version="1.0" encoding="utf-8"?>
<Properties xmlns="http://schemas.openxmlformats.org/officeDocument/2006/extended-properties" xmlns:vt="http://schemas.openxmlformats.org/officeDocument/2006/docPropsVTypes">
  <Template>Normal</Template>
  <Company>xtc</Company>
  <Pages>24</Pages>
  <Words>12749</Words>
  <Characters>13247</Characters>
  <Lines>94</Lines>
  <Paragraphs>26</Paragraphs>
  <TotalTime>2</TotalTime>
  <ScaleCrop>false</ScaleCrop>
  <LinksUpToDate>false</LinksUpToDate>
  <CharactersWithSpaces>13277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来财&amp;十个勤天</cp:lastModifiedBy>
  <dcterms:modified xsi:type="dcterms:W3CDTF">2025-11-13T05:31:46Z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F1A32EB7C53F433780EB4BD1AD3DECDF_13</vt:lpwstr>
  </property>
  <property fmtid="{D5CDD505-2E9C-101B-9397-08002B2CF9AE}" pid="4" name="KSOTemplateDocerSaveRecord">
    <vt:lpwstr>eyJoZGlkIjoiZTEwMTFjZmI3NWUwMGRmYWEyNzFiMzQ2OTlkZWE5ODAiLCJ1c2VySWQiOiIzNzI2MDMzNTYifQ==</vt:lpwstr>
  </property>
</Properties>
</file>