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1A1703"/>
    <w:p w14:paraId="1C055CF8">
      <w:pPr>
        <w:spacing w:line="540" w:lineRule="exact"/>
        <w:jc w:val="center"/>
        <w:rPr>
          <w:rFonts w:hint="default" w:ascii="Times New Roman" w:hAnsi="Times New Roman" w:eastAsia="华文中宋" w:cs="Times New Roman"/>
          <w:b/>
          <w:kern w:val="0"/>
          <w:sz w:val="52"/>
          <w:szCs w:val="52"/>
        </w:rPr>
      </w:pPr>
    </w:p>
    <w:p w14:paraId="042E4BF4">
      <w:pPr>
        <w:spacing w:line="540" w:lineRule="exact"/>
        <w:rPr>
          <w:rFonts w:hint="default" w:ascii="Times New Roman" w:hAnsi="Times New Roman" w:eastAsia="华文中宋" w:cs="Times New Roman"/>
          <w:b/>
          <w:kern w:val="0"/>
          <w:sz w:val="52"/>
          <w:szCs w:val="52"/>
        </w:rPr>
      </w:pPr>
    </w:p>
    <w:p w14:paraId="4F827D74">
      <w:pPr>
        <w:spacing w:line="540" w:lineRule="exact"/>
        <w:jc w:val="center"/>
        <w:rPr>
          <w:rFonts w:hint="default" w:ascii="Times New Roman" w:hAnsi="Times New Roman" w:eastAsia="华文中宋" w:cs="Times New Roman"/>
          <w:b/>
          <w:kern w:val="0"/>
          <w:sz w:val="52"/>
          <w:szCs w:val="52"/>
        </w:rPr>
      </w:pPr>
    </w:p>
    <w:p w14:paraId="1D89F439">
      <w:pPr>
        <w:spacing w:line="540" w:lineRule="exact"/>
        <w:jc w:val="center"/>
        <w:rPr>
          <w:rFonts w:hint="default" w:ascii="Times New Roman" w:hAnsi="Times New Roman" w:eastAsia="华文中宋" w:cs="Times New Roman"/>
          <w:b/>
          <w:kern w:val="0"/>
          <w:sz w:val="52"/>
          <w:szCs w:val="52"/>
        </w:rPr>
      </w:pPr>
    </w:p>
    <w:p w14:paraId="567D2EEE">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lang w:val="en-US" w:eastAsia="zh-CN"/>
        </w:rPr>
        <w:t>2024年基本公共卫生服务资金</w:t>
      </w:r>
      <w:r>
        <w:rPr>
          <w:rFonts w:hint="eastAsia" w:ascii="方正小标宋简体" w:hAnsi="方正小标宋简体" w:eastAsia="方正小标宋简体" w:cs="方正小标宋简体"/>
          <w:kern w:val="0"/>
          <w:sz w:val="44"/>
          <w:szCs w:val="44"/>
        </w:rPr>
        <w:t>项目支出绩效评价报告</w:t>
      </w:r>
    </w:p>
    <w:p w14:paraId="362008A2">
      <w:pPr>
        <w:spacing w:line="540" w:lineRule="exact"/>
        <w:jc w:val="center"/>
        <w:rPr>
          <w:rFonts w:hint="default" w:ascii="Times New Roman" w:hAnsi="Times New Roman" w:eastAsia="华文中宋" w:cs="Times New Roman"/>
          <w:b/>
          <w:kern w:val="0"/>
          <w:sz w:val="52"/>
          <w:szCs w:val="52"/>
        </w:rPr>
      </w:pPr>
    </w:p>
    <w:p w14:paraId="0055C14A">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14:paraId="1D005CFC">
      <w:pPr>
        <w:spacing w:line="540" w:lineRule="exact"/>
        <w:jc w:val="center"/>
        <w:rPr>
          <w:rFonts w:hint="default" w:ascii="Times New Roman" w:hAnsi="Times New Roman" w:eastAsia="仿宋_GB2312" w:cs="Times New Roman"/>
          <w:kern w:val="0"/>
          <w:sz w:val="30"/>
          <w:szCs w:val="30"/>
        </w:rPr>
      </w:pPr>
    </w:p>
    <w:p w14:paraId="6C8B05DA">
      <w:pPr>
        <w:pStyle w:val="11"/>
        <w:jc w:val="both"/>
        <w:rPr>
          <w:rFonts w:hint="default" w:ascii="Times New Roman" w:hAnsi="Times New Roman" w:cs="Times New Roman"/>
        </w:rPr>
      </w:pPr>
    </w:p>
    <w:p w14:paraId="7A9E0918">
      <w:pPr>
        <w:spacing w:line="540" w:lineRule="exact"/>
        <w:jc w:val="center"/>
        <w:rPr>
          <w:rFonts w:hint="default" w:ascii="Times New Roman" w:hAnsi="Times New Roman" w:eastAsia="仿宋_GB2312" w:cs="Times New Roman"/>
          <w:kern w:val="0"/>
          <w:sz w:val="30"/>
          <w:szCs w:val="30"/>
        </w:rPr>
      </w:pPr>
    </w:p>
    <w:p w14:paraId="4096B497">
      <w:pPr>
        <w:spacing w:line="540" w:lineRule="exact"/>
        <w:rPr>
          <w:rFonts w:hint="default" w:ascii="Times New Roman" w:hAnsi="Times New Roman" w:eastAsia="仿宋_GB2312" w:cs="Times New Roman"/>
          <w:kern w:val="0"/>
          <w:sz w:val="30"/>
          <w:szCs w:val="30"/>
        </w:rPr>
      </w:pPr>
    </w:p>
    <w:p w14:paraId="29913182">
      <w:pPr>
        <w:spacing w:line="70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项目名称：</w:t>
      </w:r>
      <w:r>
        <w:rPr>
          <w:rFonts w:hint="eastAsia" w:eastAsia="仿宋_GB2312" w:cs="Times New Roman"/>
          <w:kern w:val="0"/>
          <w:sz w:val="32"/>
          <w:szCs w:val="32"/>
          <w:lang w:val="en-US" w:eastAsia="zh-CN"/>
        </w:rPr>
        <w:t>2024年基本公共卫生服务资金项目</w:t>
      </w:r>
    </w:p>
    <w:p w14:paraId="25B028AC">
      <w:pPr>
        <w:spacing w:line="70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实施单位（公章）：</w:t>
      </w:r>
      <w:r>
        <w:rPr>
          <w:rFonts w:hint="eastAsia" w:eastAsia="仿宋_GB2312" w:cs="Times New Roman"/>
          <w:kern w:val="0"/>
          <w:sz w:val="32"/>
          <w:szCs w:val="32"/>
          <w:lang w:val="en-US" w:eastAsia="zh-CN"/>
        </w:rPr>
        <w:t>特克斯县卫生健康委员会</w:t>
      </w:r>
    </w:p>
    <w:p w14:paraId="7E169F85">
      <w:pPr>
        <w:spacing w:line="70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val="en-US" w:eastAsia="zh-CN"/>
        </w:rPr>
        <w:t>特克斯县卫生健康委员会</w:t>
      </w:r>
    </w:p>
    <w:p w14:paraId="0A5556BB">
      <w:pPr>
        <w:spacing w:line="700" w:lineRule="exact"/>
        <w:ind w:firstLine="640" w:firstLineChars="200"/>
        <w:jc w:val="left"/>
        <w:rPr>
          <w:rFonts w:hint="eastAsia" w:eastAsia="仿宋_GB2312" w:cs="Times New Roman"/>
          <w:kern w:val="0"/>
          <w:sz w:val="32"/>
          <w:szCs w:val="32"/>
          <w:lang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eastAsia="zh-CN"/>
        </w:rPr>
        <w:t>张玲</w:t>
      </w:r>
    </w:p>
    <w:p w14:paraId="10940245">
      <w:pPr>
        <w:spacing w:line="700" w:lineRule="exact"/>
        <w:ind w:firstLine="640" w:firstLineChars="2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12</w:t>
      </w:r>
      <w:r>
        <w:rPr>
          <w:rFonts w:hint="default" w:ascii="Times New Roman" w:hAnsi="Times New Roman" w:eastAsia="仿宋_GB2312" w:cs="Times New Roman"/>
          <w:kern w:val="0"/>
          <w:sz w:val="32"/>
          <w:szCs w:val="32"/>
        </w:rPr>
        <w:t>日</w:t>
      </w:r>
    </w:p>
    <w:p w14:paraId="433F207B">
      <w:pPr>
        <w:spacing w:line="540" w:lineRule="exact"/>
        <w:jc w:val="center"/>
        <w:rPr>
          <w:rFonts w:hint="default" w:ascii="Times New Roman" w:hAnsi="Times New Roman" w:eastAsia="仿宋_GB2312" w:cs="Times New Roman"/>
          <w:kern w:val="0"/>
          <w:sz w:val="30"/>
          <w:szCs w:val="30"/>
        </w:rPr>
      </w:pPr>
    </w:p>
    <w:p w14:paraId="24EC8F9F">
      <w:pPr>
        <w:spacing w:line="540" w:lineRule="exact"/>
        <w:rPr>
          <w:rStyle w:val="16"/>
          <w:rFonts w:hint="default" w:ascii="Times New Roman" w:hAnsi="Times New Roman" w:eastAsia="黑体" w:cs="Times New Roman"/>
          <w:b w:val="0"/>
          <w:spacing w:val="-4"/>
          <w:sz w:val="32"/>
          <w:szCs w:val="32"/>
        </w:rPr>
      </w:pPr>
      <w:bookmarkStart w:id="1" w:name="_GoBack"/>
      <w:bookmarkEnd w:id="1"/>
    </w:p>
    <w:p w14:paraId="2C28A113">
      <w:pPr>
        <w:spacing w:line="540" w:lineRule="exact"/>
        <w:ind w:firstLine="640"/>
        <w:rPr>
          <w:rStyle w:val="16"/>
          <w:rFonts w:hint="default" w:ascii="Times New Roman" w:hAnsi="Times New Roman" w:eastAsia="黑体" w:cs="Times New Roman"/>
          <w:b w:val="0"/>
          <w:spacing w:val="-4"/>
          <w:sz w:val="32"/>
          <w:szCs w:val="32"/>
        </w:rPr>
      </w:pPr>
    </w:p>
    <w:p w14:paraId="639A2F8A">
      <w:pPr>
        <w:spacing w:line="560" w:lineRule="exact"/>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14:paraId="30522FEF">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7ABD2A4B">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5677EC36">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5EF3958A">
      <w:pPr>
        <w:spacing w:line="560" w:lineRule="exact"/>
        <w:ind w:firstLine="624" w:firstLineChars="200"/>
        <w:rPr>
          <w:rStyle w:val="16"/>
          <w:rFonts w:hint="default" w:ascii="Times New Roman" w:hAnsi="Times New Roman" w:eastAsia="黑体" w:cs="Times New Roman"/>
          <w:b w:val="0"/>
          <w:bCs/>
          <w:spacing w:val="-4"/>
          <w:sz w:val="32"/>
          <w:szCs w:val="32"/>
          <w:highlight w:val="none"/>
          <w:lang w:eastAsia="zh-CN"/>
        </w:rPr>
      </w:pPr>
      <w:r>
        <w:rPr>
          <w:rStyle w:val="16"/>
          <w:rFonts w:hint="eastAsia" w:ascii="仿宋_GB2312" w:hAnsi="仿宋_GB2312" w:eastAsia="仿宋_GB2312" w:cs="仿宋_GB2312"/>
          <w:b w:val="0"/>
          <w:bCs/>
          <w:spacing w:val="-4"/>
          <w:sz w:val="32"/>
          <w:szCs w:val="32"/>
          <w:highlight w:val="none"/>
          <w:lang w:val="en-US" w:eastAsia="zh-CN"/>
        </w:rPr>
        <w:t>通过实施国家基本公共卫生服务项目，明确政府职责，对城乡居民健康问题实施干预措施，减少主要健康危险因素，有效预防和控制主要传染病，提高基本公共卫生服务和突发公共卫生事件应急处置能力，使城乡居民逐步享有均等化的基本公共卫生服务，到2011年国家基本公共卫生服务项目得到普及，城乡和地区间公共卫生服务差距明显缩小。到2020年，基本公共卫生服务逐步均等化的机制基本完善，重大疾病和主要健康危险因素得到有效控制，城乡居民健康水平得到进一步提高</w:t>
      </w:r>
      <w:r>
        <w:rPr>
          <w:rStyle w:val="16"/>
          <w:rFonts w:hint="default" w:ascii="Times New Roman" w:hAnsi="Times New Roman" w:eastAsia="黑体" w:cs="Times New Roman"/>
          <w:b w:val="0"/>
          <w:bCs/>
          <w:spacing w:val="-4"/>
          <w:sz w:val="32"/>
          <w:szCs w:val="32"/>
          <w:highlight w:val="none"/>
          <w:lang w:eastAsia="zh-CN"/>
        </w:rPr>
        <w:t>。</w:t>
      </w:r>
    </w:p>
    <w:p w14:paraId="332A13C8">
      <w:pPr>
        <w:pStyle w:val="11"/>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65A932FE">
      <w:pPr>
        <w:keepNext w:val="0"/>
        <w:keepLines w:val="0"/>
        <w:pageBreakBefore w:val="0"/>
        <w:widowControl w:val="0"/>
        <w:kinsoku/>
        <w:wordWrap/>
        <w:overflowPunct/>
        <w:topLinePunct w:val="0"/>
        <w:autoSpaceDE/>
        <w:autoSpaceDN/>
        <w:bidi w:val="0"/>
        <w:adjustRightInd/>
        <w:snapToGrid w:val="0"/>
        <w:spacing w:line="560" w:lineRule="exact"/>
        <w:ind w:left="0" w:leftChars="0" w:firstLine="600" w:firstLineChars="200"/>
        <w:textAlignment w:val="auto"/>
        <w:rPr>
          <w:rFonts w:hint="default" w:ascii="Times New Roman" w:hAnsi="Times New Roman" w:eastAsia="黑体" w:cs="Times New Roman"/>
          <w:highlight w:val="yellow"/>
          <w:lang w:eastAsia="zh-CN"/>
        </w:rPr>
      </w:pPr>
      <w:r>
        <w:rPr>
          <w:rFonts w:hint="default" w:ascii="Times New Roman" w:hAnsi="Times New Roman" w:eastAsia="仿宋_GB2312" w:cs="Times New Roman"/>
          <w:sz w:val="30"/>
          <w:szCs w:val="30"/>
          <w:highlight w:val="none"/>
          <w:lang w:val="en-US" w:eastAsia="zh-CN"/>
        </w:rPr>
        <w:t>项目主要内容：</w:t>
      </w:r>
      <w:r>
        <w:rPr>
          <w:rFonts w:hint="eastAsia" w:ascii="Times New Roman" w:hAnsi="Times New Roman" w:eastAsia="仿宋_GB2312"/>
          <w:b/>
          <w:bCs/>
          <w:sz w:val="32"/>
          <w:szCs w:val="32"/>
          <w:lang w:val="en-US" w:eastAsia="zh-CN"/>
        </w:rPr>
        <w:t>一是</w:t>
      </w:r>
      <w:r>
        <w:rPr>
          <w:rFonts w:hint="eastAsia" w:ascii="Times New Roman" w:hAnsi="Times New Roman" w:eastAsia="仿宋_GB2312"/>
          <w:sz w:val="32"/>
          <w:szCs w:val="32"/>
        </w:rPr>
        <w:t>项目实施主体和覆盖范围。根据</w:t>
      </w:r>
      <w:r>
        <w:rPr>
          <w:rFonts w:hint="eastAsia" w:ascii="Times New Roman" w:hAnsi="Times New Roman" w:eastAsia="仿宋_GB2312"/>
          <w:sz w:val="32"/>
          <w:szCs w:val="32"/>
          <w:lang w:val="en-US" w:eastAsia="zh-CN"/>
        </w:rPr>
        <w:t>自治区</w:t>
      </w:r>
      <w:r>
        <w:rPr>
          <w:rFonts w:hint="eastAsia" w:ascii="Times New Roman" w:hAnsi="Times New Roman" w:eastAsia="仿宋_GB2312"/>
          <w:sz w:val="32"/>
          <w:szCs w:val="32"/>
        </w:rPr>
        <w:t>《关于做好202</w:t>
      </w: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rPr>
        <w:t>年基本公共卫生服务项目工作的通知》等文件精神，按照《国家基本公共卫生服务规范（第三版）》要求，在全</w:t>
      </w:r>
      <w:r>
        <w:rPr>
          <w:rFonts w:hint="eastAsia" w:ascii="Times New Roman" w:hAnsi="Times New Roman" w:eastAsia="仿宋_GB2312"/>
          <w:sz w:val="32"/>
          <w:szCs w:val="32"/>
          <w:lang w:val="en-US" w:eastAsia="zh-CN"/>
        </w:rPr>
        <w:t>县</w:t>
      </w:r>
      <w:r>
        <w:rPr>
          <w:rFonts w:hint="eastAsia" w:ascii="Times New Roman" w:hAnsi="Times New Roman" w:eastAsia="仿宋_GB2312"/>
          <w:sz w:val="32"/>
          <w:szCs w:val="32"/>
        </w:rPr>
        <w:t>所有基层医疗卫生服务机构开展基本公共卫生服务项目。</w:t>
      </w:r>
      <w:r>
        <w:rPr>
          <w:rFonts w:hint="eastAsia" w:ascii="Times New Roman" w:hAnsi="Times New Roman" w:eastAsia="仿宋_GB2312"/>
          <w:b/>
          <w:bCs/>
          <w:sz w:val="32"/>
          <w:szCs w:val="32"/>
          <w:lang w:val="en-US" w:eastAsia="zh-CN"/>
        </w:rPr>
        <w:t>二是</w:t>
      </w:r>
      <w:r>
        <w:rPr>
          <w:rFonts w:hint="eastAsia" w:ascii="Times New Roman" w:hAnsi="Times New Roman" w:eastAsia="仿宋_GB2312"/>
          <w:sz w:val="32"/>
          <w:szCs w:val="32"/>
        </w:rPr>
        <w:t>项目</w:t>
      </w:r>
      <w:r>
        <w:rPr>
          <w:rFonts w:hint="eastAsia" w:ascii="Times New Roman" w:hAnsi="Times New Roman" w:eastAsia="仿宋_GB2312"/>
          <w:sz w:val="32"/>
          <w:szCs w:val="32"/>
          <w:lang w:val="en-US" w:eastAsia="zh-CN"/>
        </w:rPr>
        <w:t>受益</w:t>
      </w:r>
      <w:r>
        <w:rPr>
          <w:rFonts w:hint="eastAsia" w:ascii="Times New Roman" w:hAnsi="Times New Roman" w:eastAsia="仿宋_GB2312"/>
          <w:sz w:val="32"/>
          <w:szCs w:val="32"/>
        </w:rPr>
        <w:t>人群和主要内容。</w:t>
      </w:r>
      <w:r>
        <w:rPr>
          <w:rFonts w:hint="eastAsia" w:ascii="Times New Roman" w:hAnsi="Times New Roman" w:eastAsia="仿宋_GB2312"/>
          <w:sz w:val="32"/>
          <w:szCs w:val="32"/>
          <w:lang w:val="en-US" w:eastAsia="zh-CN"/>
        </w:rPr>
        <w:t>全县</w:t>
      </w:r>
      <w:r>
        <w:rPr>
          <w:rFonts w:hint="eastAsia" w:ascii="Times New Roman" w:hAnsi="Times New Roman" w:eastAsia="仿宋_GB2312"/>
          <w:sz w:val="32"/>
          <w:szCs w:val="32"/>
        </w:rPr>
        <w:t>辖区内常住人口均可免费享受基本公共卫生服务，以0-6岁儿童、孕产妇、老年人、慢性病患者等人群为重点。项目实施内容包括建立居民健康档案、健康教育、预防接种、0-6岁儿童健康管理、孕产妇健康管理、65岁及以上老年人、慢性病（高血压、2型糖尿病）患者健康管理、严重精神障碍患者健康管理、传染病及突发公共卫生事件报告和处理、中医药健康管理、卫生计生监督协管等12类基本公共卫生服务项目。</w:t>
      </w:r>
    </w:p>
    <w:p w14:paraId="2D735920">
      <w:pPr>
        <w:pStyle w:val="10"/>
        <w:keepNext w:val="0"/>
        <w:keepLines w:val="0"/>
        <w:pageBreakBefore w:val="0"/>
        <w:widowControl/>
        <w:kinsoku/>
        <w:overflowPunct/>
        <w:topLinePunct w:val="0"/>
        <w:autoSpaceDE/>
        <w:autoSpaceDN/>
        <w:bidi w:val="0"/>
        <w:adjustRightInd/>
        <w:snapToGrid/>
        <w:spacing w:line="540" w:lineRule="exact"/>
        <w:ind w:firstLine="640" w:firstLineChars="200"/>
        <w:jc w:val="both"/>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rPr>
        <w:t>项目实施情况：</w:t>
      </w:r>
      <w:r>
        <w:rPr>
          <w:rFonts w:hint="eastAsia" w:ascii="仿宋_GB2312" w:eastAsia="仿宋_GB2312"/>
          <w:color w:val="000000"/>
          <w:spacing w:val="-6"/>
          <w:sz w:val="32"/>
          <w:szCs w:val="32"/>
          <w:highlight w:val="none"/>
          <w:u w:val="none" w:color="000000"/>
          <w:shd w:val="clear" w:color="auto" w:fill="FFFFFF"/>
        </w:rPr>
        <w:t>截至202</w:t>
      </w:r>
      <w:r>
        <w:rPr>
          <w:rFonts w:hint="eastAsia" w:ascii="仿宋_GB2312" w:eastAsia="仿宋_GB2312"/>
          <w:color w:val="000000"/>
          <w:spacing w:val="-6"/>
          <w:sz w:val="32"/>
          <w:szCs w:val="32"/>
          <w:highlight w:val="none"/>
          <w:u w:val="none" w:color="000000"/>
          <w:shd w:val="clear" w:color="auto" w:fill="FFFFFF"/>
          <w:lang w:val="en-US" w:eastAsia="zh-CN"/>
        </w:rPr>
        <w:t>4</w:t>
      </w:r>
      <w:r>
        <w:rPr>
          <w:rFonts w:hint="eastAsia" w:ascii="仿宋_GB2312" w:eastAsia="仿宋_GB2312"/>
          <w:color w:val="000000"/>
          <w:spacing w:val="-6"/>
          <w:sz w:val="32"/>
          <w:szCs w:val="32"/>
          <w:highlight w:val="none"/>
          <w:u w:val="none" w:color="000000"/>
          <w:shd w:val="clear" w:color="auto" w:fill="FFFFFF"/>
        </w:rPr>
        <w:t>年</w:t>
      </w:r>
      <w:r>
        <w:rPr>
          <w:rFonts w:hint="eastAsia" w:ascii="仿宋_GB2312" w:eastAsia="仿宋_GB2312"/>
          <w:color w:val="000000"/>
          <w:spacing w:val="-6"/>
          <w:sz w:val="32"/>
          <w:szCs w:val="32"/>
          <w:highlight w:val="none"/>
          <w:u w:val="none" w:color="000000"/>
          <w:shd w:val="clear" w:color="auto" w:fill="FFFFFF"/>
          <w:lang w:val="en-US" w:eastAsia="zh-CN"/>
        </w:rPr>
        <w:t>底</w:t>
      </w:r>
      <w:r>
        <w:rPr>
          <w:rFonts w:hint="eastAsia" w:ascii="仿宋_GB2312" w:eastAsia="仿宋_GB2312"/>
          <w:color w:val="000000"/>
          <w:spacing w:val="-6"/>
          <w:sz w:val="32"/>
          <w:szCs w:val="32"/>
          <w:highlight w:val="none"/>
          <w:u w:val="none" w:color="000000"/>
          <w:shd w:val="clear" w:color="auto" w:fill="FFFFFF"/>
        </w:rPr>
        <w:t>全县累计建立居民健康档案</w:t>
      </w:r>
      <w:r>
        <w:rPr>
          <w:rFonts w:hint="eastAsia" w:ascii="仿宋_GB2312" w:eastAsia="仿宋_GB2312"/>
          <w:color w:val="000000"/>
          <w:spacing w:val="-6"/>
          <w:sz w:val="32"/>
          <w:szCs w:val="32"/>
          <w:highlight w:val="none"/>
          <w:u w:val="none" w:color="000000"/>
          <w:shd w:val="clear" w:color="auto" w:fill="FFFFFF"/>
          <w:lang w:val="en-US" w:eastAsia="zh-CN"/>
        </w:rPr>
        <w:t>135585</w:t>
      </w:r>
      <w:r>
        <w:rPr>
          <w:rFonts w:hint="eastAsia" w:ascii="仿宋_GB2312" w:eastAsia="仿宋_GB2312"/>
          <w:color w:val="000000"/>
          <w:spacing w:val="-6"/>
          <w:sz w:val="32"/>
          <w:szCs w:val="32"/>
          <w:highlight w:val="none"/>
          <w:u w:val="none" w:color="000000"/>
          <w:shd w:val="clear" w:color="auto" w:fill="FFFFFF"/>
        </w:rPr>
        <w:t>份，建档率</w:t>
      </w:r>
      <w:r>
        <w:rPr>
          <w:rFonts w:hint="eastAsia" w:ascii="仿宋_GB2312" w:eastAsia="仿宋_GB2312"/>
          <w:color w:val="000000"/>
          <w:spacing w:val="-6"/>
          <w:sz w:val="32"/>
          <w:szCs w:val="32"/>
          <w:highlight w:val="none"/>
          <w:u w:val="none" w:color="000000"/>
          <w:shd w:val="clear" w:color="auto" w:fill="FFFFFF"/>
          <w:lang w:eastAsia="zh-CN"/>
        </w:rPr>
        <w:t>达</w:t>
      </w:r>
      <w:r>
        <w:rPr>
          <w:rFonts w:hint="eastAsia" w:ascii="仿宋_GB2312" w:eastAsia="仿宋_GB2312"/>
          <w:color w:val="000000"/>
          <w:spacing w:val="-6"/>
          <w:sz w:val="32"/>
          <w:szCs w:val="32"/>
          <w:highlight w:val="none"/>
          <w:u w:val="none" w:color="000000"/>
          <w:shd w:val="clear" w:color="auto" w:fill="FFFFFF"/>
          <w:lang w:val="en-US" w:eastAsia="zh-CN"/>
        </w:rPr>
        <w:t>97.26</w:t>
      </w:r>
      <w:r>
        <w:rPr>
          <w:rFonts w:hint="eastAsia" w:ascii="仿宋_GB2312" w:eastAsia="仿宋_GB2312"/>
          <w:color w:val="000000"/>
          <w:spacing w:val="-6"/>
          <w:sz w:val="32"/>
          <w:szCs w:val="32"/>
          <w:highlight w:val="none"/>
          <w:u w:val="none" w:color="000000"/>
          <w:shd w:val="clear" w:color="auto" w:fill="FFFFFF"/>
        </w:rPr>
        <w:t>%</w:t>
      </w:r>
      <w:r>
        <w:rPr>
          <w:rFonts w:hint="eastAsia" w:ascii="仿宋_GB2312" w:eastAsia="仿宋_GB2312"/>
          <w:color w:val="000000"/>
          <w:spacing w:val="-6"/>
          <w:sz w:val="32"/>
          <w:szCs w:val="32"/>
          <w:highlight w:val="none"/>
          <w:u w:val="none" w:color="000000"/>
          <w:shd w:val="clear" w:color="auto" w:fill="FFFFFF"/>
          <w:lang w:eastAsia="zh-CN"/>
        </w:rPr>
        <w:t>，已完成</w:t>
      </w:r>
      <w:r>
        <w:rPr>
          <w:rFonts w:hint="eastAsia" w:ascii="仿宋_GB2312" w:eastAsia="仿宋_GB2312"/>
          <w:color w:val="000000"/>
          <w:spacing w:val="-6"/>
          <w:sz w:val="32"/>
          <w:szCs w:val="32"/>
          <w:highlight w:val="none"/>
          <w:u w:val="none" w:color="000000"/>
          <w:shd w:val="clear" w:color="auto" w:fill="FFFFFF"/>
          <w:lang w:val="en-US" w:eastAsia="zh-CN"/>
        </w:rPr>
        <w:t>目标值</w:t>
      </w:r>
      <w:r>
        <w:rPr>
          <w:rFonts w:hint="eastAsia" w:ascii="仿宋_GB2312" w:eastAsia="仿宋_GB2312"/>
          <w:color w:val="000000"/>
          <w:spacing w:val="-6"/>
          <w:sz w:val="32"/>
          <w:szCs w:val="32"/>
          <w:highlight w:val="none"/>
          <w:u w:val="none" w:color="000000"/>
          <w:shd w:val="clear" w:color="auto" w:fill="FFFFFF"/>
          <w:lang w:eastAsia="zh-CN"/>
        </w:rPr>
        <w:t>；</w:t>
      </w:r>
      <w:r>
        <w:rPr>
          <w:rFonts w:hint="eastAsia" w:ascii="仿宋_GB2312" w:hAnsi="仿宋_GB2312" w:eastAsia="仿宋_GB2312" w:cs="仿宋_GB2312"/>
          <w:sz w:val="32"/>
          <w:szCs w:val="32"/>
          <w:highlight w:val="none"/>
          <w:lang w:eastAsia="zh-CN"/>
        </w:rPr>
        <w:t>截至</w:t>
      </w:r>
      <w:r>
        <w:rPr>
          <w:rFonts w:hint="eastAsia" w:ascii="仿宋_GB2312" w:hAnsi="仿宋_GB2312" w:eastAsia="仿宋_GB2312" w:cs="仿宋_GB2312"/>
          <w:sz w:val="32"/>
          <w:szCs w:val="32"/>
          <w:highlight w:val="none"/>
          <w:lang w:val="en-US" w:eastAsia="zh-CN"/>
        </w:rPr>
        <w:t>2024年底适龄儿童免疫规划疫苗接种率达96.5%，已完成目标管理率；</w:t>
      </w:r>
      <w:r>
        <w:rPr>
          <w:rFonts w:hint="eastAsia" w:ascii="仿宋_GB2312" w:hAnsi="仿宋_GB2312" w:eastAsia="仿宋_GB2312" w:cs="仿宋_GB2312"/>
          <w:sz w:val="32"/>
          <w:szCs w:val="32"/>
          <w:highlight w:val="none"/>
          <w:lang w:eastAsia="zh-CN"/>
        </w:rPr>
        <w:t>截至</w:t>
      </w:r>
      <w:r>
        <w:rPr>
          <w:rFonts w:hint="eastAsia" w:ascii="仿宋_GB2312" w:hAnsi="仿宋_GB2312" w:eastAsia="仿宋_GB2312" w:cs="仿宋_GB2312"/>
          <w:sz w:val="32"/>
          <w:szCs w:val="32"/>
          <w:highlight w:val="none"/>
          <w:lang w:val="en-US" w:eastAsia="zh-CN"/>
        </w:rPr>
        <w:t>年底</w:t>
      </w:r>
      <w:r>
        <w:rPr>
          <w:rFonts w:hint="eastAsia" w:ascii="仿宋_GB2312" w:hAnsi="仿宋_GB2312" w:eastAsia="仿宋_GB2312" w:cs="仿宋_GB2312"/>
          <w:sz w:val="32"/>
          <w:szCs w:val="32"/>
          <w:highlight w:val="none"/>
          <w:lang w:eastAsia="zh-CN"/>
        </w:rPr>
        <w:t>新生儿访视率</w:t>
      </w:r>
      <w:r>
        <w:rPr>
          <w:rFonts w:hint="eastAsia" w:ascii="仿宋_GB2312" w:hAnsi="仿宋_GB2312" w:eastAsia="仿宋_GB2312" w:cs="仿宋_GB2312"/>
          <w:sz w:val="32"/>
          <w:szCs w:val="32"/>
          <w:highlight w:val="none"/>
          <w:lang w:val="en-US" w:eastAsia="zh-CN"/>
        </w:rPr>
        <w:t>96.51%</w:t>
      </w:r>
      <w:r>
        <w:rPr>
          <w:rFonts w:hint="eastAsia" w:ascii="仿宋_GB2312" w:hAnsi="仿宋_GB2312" w:eastAsia="仿宋_GB2312" w:cs="仿宋_GB2312"/>
          <w:sz w:val="32"/>
          <w:szCs w:val="32"/>
          <w:highlight w:val="none"/>
          <w:lang w:eastAsia="zh-CN"/>
        </w:rPr>
        <w:t>、0-6岁儿童健康管理率达</w:t>
      </w:r>
      <w:r>
        <w:rPr>
          <w:rFonts w:hint="eastAsia" w:ascii="仿宋_GB2312" w:hAnsi="仿宋_GB2312" w:eastAsia="仿宋_GB2312" w:cs="仿宋_GB2312"/>
          <w:sz w:val="32"/>
          <w:szCs w:val="32"/>
          <w:highlight w:val="none"/>
          <w:lang w:val="en-US" w:eastAsia="zh-CN"/>
        </w:rPr>
        <w:t>97.33%；</w:t>
      </w:r>
      <w:r>
        <w:rPr>
          <w:rFonts w:hint="eastAsia" w:ascii="仿宋_GB2312" w:hAnsi="仿宋_GB2312" w:eastAsia="仿宋_GB2312" w:cs="仿宋_GB2312"/>
          <w:sz w:val="32"/>
          <w:szCs w:val="32"/>
          <w:highlight w:val="none"/>
          <w:lang w:eastAsia="zh-CN"/>
        </w:rPr>
        <w:t>孕产妇系统管理</w:t>
      </w:r>
      <w:r>
        <w:rPr>
          <w:rFonts w:hint="eastAsia" w:ascii="仿宋_GB2312" w:hAnsi="仿宋_GB2312" w:eastAsia="仿宋_GB2312" w:cs="仿宋_GB2312"/>
          <w:sz w:val="32"/>
          <w:szCs w:val="32"/>
          <w:highlight w:val="none"/>
          <w:lang w:val="en-US" w:eastAsia="zh-CN"/>
        </w:rPr>
        <w:t>早孕建册90.73%、产后访视91.84%均已完成年度目标值；</w:t>
      </w:r>
      <w:r>
        <w:rPr>
          <w:rFonts w:hint="eastAsia" w:ascii="仿宋_GB2312" w:hAnsi="仿宋_GB2312" w:eastAsia="仿宋_GB2312" w:cs="仿宋_GB2312"/>
          <w:sz w:val="32"/>
          <w:szCs w:val="32"/>
          <w:highlight w:val="none"/>
          <w:lang w:eastAsia="zh-CN"/>
        </w:rPr>
        <w:t>截至</w:t>
      </w:r>
      <w:r>
        <w:rPr>
          <w:rFonts w:hint="eastAsia" w:ascii="仿宋_GB2312" w:hAnsi="仿宋_GB2312" w:eastAsia="仿宋_GB2312" w:cs="仿宋_GB2312"/>
          <w:sz w:val="32"/>
          <w:szCs w:val="32"/>
          <w:highlight w:val="none"/>
          <w:lang w:val="en-US" w:eastAsia="zh-CN"/>
        </w:rPr>
        <w:t>年底老年人健康管理率达77.55%，已完成年度目标值；</w:t>
      </w:r>
      <w:r>
        <w:rPr>
          <w:rFonts w:hint="eastAsia" w:ascii="仿宋_GB2312" w:hAnsi="仿宋_GB2312" w:eastAsia="仿宋_GB2312" w:cs="仿宋_GB2312"/>
          <w:sz w:val="32"/>
          <w:szCs w:val="32"/>
          <w:highlight w:val="none"/>
          <w:lang w:eastAsia="zh-CN"/>
        </w:rPr>
        <w:t>截至</w:t>
      </w:r>
      <w:r>
        <w:rPr>
          <w:rFonts w:hint="eastAsia" w:ascii="仿宋_GB2312" w:hAnsi="仿宋_GB2312" w:eastAsia="仿宋_GB2312" w:cs="仿宋_GB2312"/>
          <w:sz w:val="32"/>
          <w:szCs w:val="32"/>
          <w:highlight w:val="none"/>
          <w:lang w:val="en-US" w:eastAsia="zh-CN"/>
        </w:rPr>
        <w:t>年底</w:t>
      </w:r>
      <w:r>
        <w:rPr>
          <w:rFonts w:hint="eastAsia" w:ascii="仿宋_GB2312" w:hAnsi="仿宋_GB2312" w:eastAsia="仿宋_GB2312" w:cs="仿宋_GB2312"/>
          <w:sz w:val="32"/>
          <w:szCs w:val="32"/>
          <w:highlight w:val="none"/>
          <w:lang w:eastAsia="zh-CN"/>
        </w:rPr>
        <w:t>老年人中医药健康管理率达</w:t>
      </w:r>
      <w:r>
        <w:rPr>
          <w:rFonts w:hint="eastAsia" w:ascii="仿宋_GB2312" w:hAnsi="仿宋_GB2312" w:eastAsia="仿宋_GB2312" w:cs="仿宋_GB2312"/>
          <w:sz w:val="32"/>
          <w:szCs w:val="32"/>
          <w:highlight w:val="none"/>
          <w:lang w:val="en-US" w:eastAsia="zh-CN"/>
        </w:rPr>
        <w:t>83.04%，</w:t>
      </w:r>
      <w:r>
        <w:rPr>
          <w:rFonts w:hint="eastAsia" w:ascii="仿宋_GB2312" w:hAnsi="仿宋_GB2312" w:eastAsia="仿宋_GB2312" w:cs="仿宋_GB2312"/>
          <w:sz w:val="32"/>
          <w:szCs w:val="32"/>
          <w:highlight w:val="none"/>
          <w:lang w:eastAsia="zh-CN"/>
        </w:rPr>
        <w:t>0-36个月儿童中医药健康管理率达</w:t>
      </w:r>
      <w:r>
        <w:rPr>
          <w:rFonts w:hint="eastAsia" w:ascii="仿宋_GB2312" w:hAnsi="仿宋_GB2312" w:eastAsia="仿宋_GB2312" w:cs="仿宋_GB2312"/>
          <w:sz w:val="32"/>
          <w:szCs w:val="32"/>
          <w:highlight w:val="none"/>
          <w:lang w:val="en-US" w:eastAsia="zh-CN"/>
        </w:rPr>
        <w:t>99.46%，均已完成年度目标值；</w:t>
      </w:r>
      <w:r>
        <w:rPr>
          <w:rFonts w:hint="eastAsia" w:ascii="仿宋_GB2312" w:hAnsi="仿宋_GB2312" w:eastAsia="仿宋_GB2312" w:cs="仿宋_GB2312"/>
          <w:sz w:val="32"/>
          <w:szCs w:val="32"/>
          <w:highlight w:val="none"/>
          <w:lang w:eastAsia="zh-CN"/>
        </w:rPr>
        <w:t>截至</w:t>
      </w:r>
      <w:r>
        <w:rPr>
          <w:rFonts w:hint="eastAsia" w:ascii="仿宋_GB2312" w:hAnsi="仿宋_GB2312" w:eastAsia="仿宋_GB2312" w:cs="仿宋_GB2312"/>
          <w:sz w:val="32"/>
          <w:szCs w:val="32"/>
          <w:highlight w:val="none"/>
          <w:lang w:val="en-US" w:eastAsia="zh-CN"/>
        </w:rPr>
        <w:t>年底高血压规范管理率达78.67%，糖尿病规范管理率达77.52%，年度目标值均已完成；</w:t>
      </w:r>
      <w:r>
        <w:rPr>
          <w:rFonts w:hint="eastAsia" w:ascii="仿宋_GB2312" w:hAnsi="仿宋_GB2312" w:eastAsia="仿宋_GB2312" w:cs="仿宋_GB2312"/>
          <w:sz w:val="32"/>
          <w:szCs w:val="32"/>
          <w:highlight w:val="none"/>
          <w:lang w:eastAsia="zh-CN"/>
        </w:rPr>
        <w:t>截至</w:t>
      </w:r>
      <w:r>
        <w:rPr>
          <w:rFonts w:hint="eastAsia" w:ascii="仿宋_GB2312" w:hAnsi="仿宋_GB2312" w:eastAsia="仿宋_GB2312" w:cs="仿宋_GB2312"/>
          <w:sz w:val="32"/>
          <w:szCs w:val="32"/>
          <w:highlight w:val="none"/>
          <w:lang w:val="en-US" w:eastAsia="zh-CN"/>
        </w:rPr>
        <w:t>年底规范管理率达87.2%</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年度目标值已完成；截至年底</w:t>
      </w:r>
      <w:r>
        <w:rPr>
          <w:rFonts w:hint="eastAsia" w:ascii="仿宋_GB2312" w:hAnsi="仿宋_GB2312" w:eastAsia="仿宋_GB2312" w:cs="仿宋_GB2312"/>
          <w:bCs/>
          <w:sz w:val="32"/>
          <w:szCs w:val="32"/>
          <w:highlight w:val="none"/>
          <w:lang w:val="en-US" w:eastAsia="zh-CN"/>
        </w:rPr>
        <w:t>肺结核患者管理率100%，已完成目标值；</w:t>
      </w:r>
      <w:r>
        <w:rPr>
          <w:rFonts w:hint="eastAsia" w:ascii="仿宋_GB2312" w:eastAsia="仿宋_GB2312"/>
          <w:color w:val="000000"/>
          <w:spacing w:val="-6"/>
          <w:sz w:val="32"/>
          <w:szCs w:val="32"/>
          <w:highlight w:val="none"/>
          <w:u w:val="none" w:color="000000"/>
          <w:shd w:val="clear" w:color="auto" w:fill="FFFFFF"/>
          <w:lang w:val="en-US" w:eastAsia="zh-CN"/>
        </w:rPr>
        <w:t>截至年底</w:t>
      </w:r>
      <w:r>
        <w:rPr>
          <w:rFonts w:hint="eastAsia" w:ascii="仿宋_GB2312" w:hAnsi="仿宋_GB2312" w:eastAsia="仿宋_GB2312" w:cs="仿宋_GB2312"/>
          <w:sz w:val="32"/>
          <w:szCs w:val="32"/>
          <w:highlight w:val="none"/>
          <w:lang w:eastAsia="zh-CN"/>
        </w:rPr>
        <w:t>传染病和突发公共卫生事件网络报告例数</w:t>
      </w:r>
      <w:r>
        <w:rPr>
          <w:rFonts w:hint="eastAsia" w:ascii="仿宋_GB2312" w:hAnsi="仿宋_GB2312" w:eastAsia="仿宋_GB2312" w:cs="仿宋_GB2312"/>
          <w:sz w:val="32"/>
          <w:szCs w:val="32"/>
          <w:highlight w:val="none"/>
          <w:lang w:val="en-US" w:eastAsia="zh-CN"/>
        </w:rPr>
        <w:t>0例，</w:t>
      </w:r>
      <w:r>
        <w:rPr>
          <w:rFonts w:hint="eastAsia" w:ascii="仿宋_GB2312" w:hAnsi="仿宋_GB2312" w:eastAsia="仿宋_GB2312" w:cs="仿宋_GB2312"/>
          <w:sz w:val="32"/>
          <w:szCs w:val="32"/>
          <w:highlight w:val="none"/>
          <w:lang w:eastAsia="zh-CN"/>
        </w:rPr>
        <w:t>报告率</w:t>
      </w:r>
      <w:r>
        <w:rPr>
          <w:rFonts w:hint="eastAsia" w:ascii="仿宋_GB2312" w:hAnsi="仿宋_GB2312" w:eastAsia="仿宋_GB2312" w:cs="仿宋_GB2312"/>
          <w:sz w:val="32"/>
          <w:szCs w:val="32"/>
          <w:highlight w:val="none"/>
          <w:lang w:val="en-US" w:eastAsia="zh-CN"/>
        </w:rPr>
        <w:t>100%，传染病疫情报告及时率100%。</w:t>
      </w:r>
      <w:r>
        <w:rPr>
          <w:rFonts w:hint="eastAsia" w:ascii="仿宋_GB2312" w:eastAsia="仿宋_GB2312"/>
          <w:color w:val="000000"/>
          <w:spacing w:val="-6"/>
          <w:sz w:val="32"/>
          <w:szCs w:val="32"/>
          <w:highlight w:val="none"/>
          <w:u w:val="none" w:color="000000"/>
          <w:shd w:val="clear" w:color="auto" w:fill="FFFFFF"/>
        </w:rPr>
        <w:t>全县卫生监督协管工作报告</w:t>
      </w:r>
      <w:r>
        <w:rPr>
          <w:rFonts w:hint="eastAsia" w:ascii="仿宋_GB2312" w:eastAsia="仿宋_GB2312"/>
          <w:spacing w:val="-6"/>
          <w:sz w:val="32"/>
          <w:szCs w:val="32"/>
          <w:highlight w:val="none"/>
          <w:u w:val="none" w:color="000000"/>
          <w:shd w:val="clear" w:color="auto" w:fill="FFFFFF"/>
          <w:lang w:val="en-US" w:eastAsia="zh-CN"/>
        </w:rPr>
        <w:t>0</w:t>
      </w:r>
      <w:r>
        <w:rPr>
          <w:rFonts w:hint="eastAsia" w:ascii="仿宋_GB2312" w:eastAsia="仿宋_GB2312"/>
          <w:spacing w:val="-6"/>
          <w:sz w:val="32"/>
          <w:szCs w:val="32"/>
          <w:highlight w:val="none"/>
          <w:u w:val="none" w:color="000000"/>
          <w:shd w:val="clear" w:color="auto" w:fill="FFFFFF"/>
        </w:rPr>
        <w:t>次，报告及时率100%，协助开展饮用水卫生安全、校园卫生、非法行医实地巡查</w:t>
      </w:r>
      <w:r>
        <w:rPr>
          <w:rFonts w:hint="eastAsia" w:ascii="仿宋_GB2312" w:eastAsia="仿宋_GB2312"/>
          <w:spacing w:val="-6"/>
          <w:sz w:val="32"/>
          <w:szCs w:val="32"/>
          <w:highlight w:val="none"/>
          <w:u w:val="none" w:color="000000"/>
          <w:shd w:val="clear" w:color="auto" w:fill="FFFFFF"/>
          <w:lang w:val="en-US" w:eastAsia="zh-CN"/>
        </w:rPr>
        <w:t>1213</w:t>
      </w:r>
      <w:r>
        <w:rPr>
          <w:rFonts w:hint="eastAsia" w:ascii="仿宋_GB2312" w:eastAsia="仿宋_GB2312"/>
          <w:spacing w:val="-6"/>
          <w:sz w:val="32"/>
          <w:szCs w:val="32"/>
          <w:highlight w:val="none"/>
          <w:u w:val="none" w:color="000000"/>
          <w:shd w:val="clear" w:color="auto" w:fill="FFFFFF"/>
        </w:rPr>
        <w:t>次</w:t>
      </w:r>
      <w:r>
        <w:rPr>
          <w:rStyle w:val="16"/>
          <w:rFonts w:hint="default" w:ascii="Times New Roman" w:hAnsi="Times New Roman" w:eastAsia="黑体" w:cs="Times New Roman"/>
          <w:b w:val="0"/>
          <w:bCs/>
          <w:spacing w:val="-4"/>
          <w:sz w:val="32"/>
          <w:szCs w:val="32"/>
          <w:highlight w:val="none"/>
          <w:lang w:eastAsia="zh-CN"/>
        </w:rPr>
        <w:t>。</w:t>
      </w:r>
    </w:p>
    <w:p w14:paraId="69DEF376">
      <w:pPr>
        <w:spacing w:line="560" w:lineRule="exact"/>
        <w:ind w:firstLine="643" w:firstLineChars="20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bCs/>
          <w:sz w:val="32"/>
          <w:szCs w:val="32"/>
          <w:highlight w:val="none"/>
        </w:rPr>
        <w:t>资金投入和使用情况</w:t>
      </w:r>
    </w:p>
    <w:p w14:paraId="50FC76E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5015327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799.1</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959.1</w:t>
      </w:r>
      <w:r>
        <w:rPr>
          <w:rFonts w:hint="default" w:ascii="Times New Roman" w:hAnsi="Times New Roman" w:eastAsia="仿宋_GB2312" w:cs="Times New Roman"/>
          <w:sz w:val="32"/>
          <w:szCs w:val="32"/>
          <w:highlight w:val="none"/>
          <w:lang w:val="en-US" w:eastAsia="zh-CN"/>
        </w:rPr>
        <w:t>万元，该项目资金已全部落实到位，资金来源</w:t>
      </w:r>
      <w:r>
        <w:rPr>
          <w:rFonts w:hint="default" w:ascii="Times New Roman" w:hAnsi="Times New Roman" w:eastAsia="仿宋_GB2312" w:cs="Times New Roman"/>
          <w:color w:val="auto"/>
          <w:sz w:val="32"/>
          <w:szCs w:val="32"/>
          <w:highlight w:val="none"/>
          <w:lang w:val="en-US" w:eastAsia="zh-CN"/>
        </w:rPr>
        <w:t>为</w:t>
      </w:r>
      <w:r>
        <w:rPr>
          <w:rFonts w:hint="eastAsia" w:eastAsia="仿宋_GB2312" w:cs="Times New Roman"/>
          <w:color w:val="auto"/>
          <w:sz w:val="32"/>
          <w:szCs w:val="32"/>
          <w:highlight w:val="none"/>
          <w:lang w:val="en-US" w:eastAsia="zh-CN"/>
        </w:rPr>
        <w:t>财政拨款</w:t>
      </w:r>
      <w:r>
        <w:rPr>
          <w:rFonts w:hint="default" w:ascii="Times New Roman" w:hAnsi="Times New Roman" w:eastAsia="仿宋_GB2312" w:cs="Times New Roman"/>
          <w:sz w:val="32"/>
          <w:szCs w:val="32"/>
          <w:highlight w:val="none"/>
          <w:lang w:val="en-US" w:eastAsia="zh-CN"/>
        </w:rPr>
        <w:t>。</w:t>
      </w:r>
    </w:p>
    <w:p w14:paraId="1002973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523BA99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799.1</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959.1</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958.7</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99.96</w:t>
      </w:r>
      <w:r>
        <w:rPr>
          <w:rFonts w:hint="default" w:ascii="Times New Roman" w:hAnsi="Times New Roman" w:eastAsia="仿宋_GB2312" w:cs="Times New Roman"/>
          <w:sz w:val="32"/>
          <w:szCs w:val="32"/>
          <w:highlight w:val="none"/>
          <w:lang w:val="en-US" w:eastAsia="zh-CN"/>
        </w:rPr>
        <w:t>%，主要用于：组织实施基本公共卫生服务项目。</w:t>
      </w:r>
    </w:p>
    <w:p w14:paraId="5A669535">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74F2886E">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14:paraId="15E76F4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监测了解全区饮用水卫生基本状况，掌握重点公共场所主要健康危害因素，评价健康风险，掌握新疆农村环境卫生健康危害因素水平及动态变化。立项依据：特卫健发【2023】25号特克斯县2023年度国家基本公共卫生服务项目实施方案</w:t>
      </w:r>
      <w:r>
        <w:rPr>
          <w:rFonts w:hint="eastAsia" w:ascii="Times New Roman" w:hAnsi="Times New Roman" w:eastAsia="仿宋_GB2312" w:cs="Times New Roman"/>
          <w:sz w:val="32"/>
          <w:szCs w:val="32"/>
          <w:highlight w:val="none"/>
          <w:lang w:val="en-US" w:eastAsia="zh-CN"/>
        </w:rPr>
        <w:t>。</w:t>
      </w:r>
    </w:p>
    <w:p w14:paraId="50D664B8">
      <w:pPr>
        <w:numPr>
          <w:ilvl w:val="0"/>
          <w:numId w:val="1"/>
        </w:num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阶段性目标</w:t>
      </w:r>
    </w:p>
    <w:p w14:paraId="6178205F">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上半年</w:t>
      </w:r>
      <w:r>
        <w:rPr>
          <w:rFonts w:hint="eastAsia" w:ascii="仿宋_GB2312" w:eastAsia="仿宋_GB2312"/>
          <w:spacing w:val="-6"/>
          <w:sz w:val="32"/>
          <w:szCs w:val="32"/>
          <w:u w:val="none" w:color="000000"/>
          <w:shd w:val="clear" w:color="auto" w:fill="FFFFFF"/>
          <w:lang w:eastAsia="zh-CN"/>
        </w:rPr>
        <w:t>工作完成情况</w:t>
      </w:r>
      <w:r>
        <w:rPr>
          <w:rFonts w:hint="eastAsia" w:ascii="仿宋_GB2312" w:eastAsia="仿宋_GB2312"/>
          <w:spacing w:val="-6"/>
          <w:sz w:val="32"/>
          <w:szCs w:val="32"/>
          <w:u w:val="none" w:color="000000"/>
          <w:shd w:val="clear" w:color="auto" w:fill="FFFFFF"/>
          <w:lang w:val="en-US" w:eastAsia="zh-CN"/>
        </w:rPr>
        <w:t>：1、</w:t>
      </w:r>
      <w:r>
        <w:rPr>
          <w:rFonts w:hint="eastAsia" w:ascii="仿宋_GB2312" w:eastAsia="仿宋_GB2312"/>
          <w:spacing w:val="-6"/>
          <w:sz w:val="32"/>
          <w:szCs w:val="32"/>
          <w:u w:val="none" w:color="000000"/>
          <w:shd w:val="clear" w:color="auto" w:fill="FFFFFF"/>
          <w:lang w:eastAsia="zh-CN"/>
        </w:rPr>
        <w:t>居民电子健康档案建档率≧75%，</w:t>
      </w:r>
      <w:r>
        <w:rPr>
          <w:rFonts w:hint="eastAsia" w:ascii="仿宋_GB2312" w:eastAsia="仿宋_GB2312"/>
          <w:spacing w:val="-6"/>
          <w:sz w:val="32"/>
          <w:szCs w:val="32"/>
          <w:u w:val="none" w:color="000000"/>
          <w:shd w:val="clear" w:color="auto" w:fill="FFFFFF"/>
        </w:rPr>
        <w:t>截至202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6</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底</w:t>
      </w:r>
      <w:r>
        <w:rPr>
          <w:rFonts w:hint="eastAsia" w:ascii="仿宋_GB2312" w:eastAsia="仿宋_GB2312"/>
          <w:spacing w:val="-6"/>
          <w:sz w:val="32"/>
          <w:szCs w:val="32"/>
          <w:u w:val="none" w:color="000000"/>
          <w:shd w:val="clear" w:color="auto" w:fill="FFFFFF"/>
        </w:rPr>
        <w:t>全县累计建立居民健康档案</w:t>
      </w:r>
      <w:r>
        <w:rPr>
          <w:rFonts w:hint="eastAsia" w:ascii="仿宋_GB2312" w:eastAsia="仿宋_GB2312"/>
          <w:spacing w:val="-6"/>
          <w:sz w:val="32"/>
          <w:szCs w:val="32"/>
          <w:u w:val="none" w:color="000000"/>
          <w:shd w:val="clear" w:color="auto" w:fill="FFFFFF"/>
          <w:lang w:val="en-US" w:eastAsia="zh-CN"/>
        </w:rPr>
        <w:t>138360</w:t>
      </w:r>
      <w:r>
        <w:rPr>
          <w:rFonts w:hint="eastAsia" w:ascii="仿宋_GB2312" w:eastAsia="仿宋_GB2312"/>
          <w:spacing w:val="-6"/>
          <w:sz w:val="32"/>
          <w:szCs w:val="32"/>
          <w:u w:val="none" w:color="000000"/>
          <w:shd w:val="clear" w:color="auto" w:fill="FFFFFF"/>
        </w:rPr>
        <w:t>份，建档率</w:t>
      </w:r>
      <w:r>
        <w:rPr>
          <w:rFonts w:hint="eastAsia" w:ascii="仿宋_GB2312" w:eastAsia="仿宋_GB2312"/>
          <w:spacing w:val="-6"/>
          <w:sz w:val="32"/>
          <w:szCs w:val="32"/>
          <w:u w:val="none" w:color="000000"/>
          <w:shd w:val="clear" w:color="auto" w:fill="FFFFFF"/>
          <w:lang w:eastAsia="zh-CN"/>
        </w:rPr>
        <w:t>达</w:t>
      </w:r>
      <w:r>
        <w:rPr>
          <w:rFonts w:hint="eastAsia" w:ascii="仿宋_GB2312" w:eastAsia="仿宋_GB2312"/>
          <w:spacing w:val="-6"/>
          <w:sz w:val="32"/>
          <w:szCs w:val="32"/>
          <w:u w:val="none" w:color="000000"/>
          <w:shd w:val="clear" w:color="auto" w:fill="FFFFFF"/>
          <w:lang w:val="en-US" w:eastAsia="zh-CN"/>
        </w:rPr>
        <w:t>99.25</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14:paraId="62EB905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val="en-US" w:eastAsia="zh-CN"/>
        </w:rPr>
      </w:pPr>
      <w:r>
        <w:rPr>
          <w:rFonts w:hint="eastAsia" w:ascii="仿宋_GB2312" w:eastAsia="仿宋_GB2312"/>
          <w:spacing w:val="-6"/>
          <w:sz w:val="32"/>
          <w:szCs w:val="32"/>
          <w:u w:val="none" w:color="000000"/>
          <w:shd w:val="clear" w:color="auto" w:fill="FFFFFF"/>
          <w:lang w:val="en-US" w:eastAsia="zh-CN"/>
        </w:rPr>
        <w:t>2、</w:t>
      </w:r>
      <w:r>
        <w:rPr>
          <w:rFonts w:hint="eastAsia" w:ascii="仿宋_GB2312" w:eastAsia="仿宋_GB2312"/>
          <w:spacing w:val="-6"/>
          <w:sz w:val="32"/>
          <w:szCs w:val="32"/>
          <w:u w:val="none" w:color="000000"/>
          <w:shd w:val="clear" w:color="auto" w:fill="FFFFFF"/>
          <w:lang w:eastAsia="zh-CN"/>
        </w:rPr>
        <w:t>免疫规划疫苗接种率≧90%，截至</w:t>
      </w:r>
      <w:r>
        <w:rPr>
          <w:rFonts w:hint="eastAsia" w:ascii="仿宋_GB2312" w:eastAsia="仿宋_GB2312"/>
          <w:spacing w:val="-6"/>
          <w:sz w:val="32"/>
          <w:szCs w:val="32"/>
          <w:u w:val="none" w:color="000000"/>
          <w:shd w:val="clear" w:color="auto" w:fill="FFFFFF"/>
          <w:lang w:val="en-US" w:eastAsia="zh-CN"/>
        </w:rPr>
        <w:t>6月底全县传染病防治及适龄儿童免疫规划疫苗接种率达95%以上，均达到国家要求目标管理率。</w:t>
      </w:r>
    </w:p>
    <w:p w14:paraId="0DD4449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val="en-US" w:eastAsia="zh-CN"/>
        </w:rPr>
      </w:pPr>
      <w:r>
        <w:rPr>
          <w:rFonts w:hint="eastAsia" w:ascii="仿宋_GB2312" w:eastAsia="仿宋_GB2312"/>
          <w:spacing w:val="-6"/>
          <w:sz w:val="32"/>
          <w:szCs w:val="32"/>
          <w:u w:val="none" w:color="000000"/>
          <w:shd w:val="clear" w:color="auto" w:fill="FFFFFF"/>
          <w:lang w:val="en-US" w:eastAsia="zh-CN"/>
        </w:rPr>
        <w:t>3、</w:t>
      </w:r>
      <w:r>
        <w:rPr>
          <w:rFonts w:hint="eastAsia" w:ascii="仿宋_GB2312" w:eastAsia="仿宋_GB2312"/>
          <w:spacing w:val="-6"/>
          <w:sz w:val="32"/>
          <w:szCs w:val="32"/>
          <w:u w:val="none" w:color="000000"/>
          <w:shd w:val="clear" w:color="auto" w:fill="FFFFFF"/>
          <w:lang w:eastAsia="zh-CN"/>
        </w:rPr>
        <w:t>新生儿访视率、孕产妇系统管理率≧</w:t>
      </w:r>
      <w:r>
        <w:rPr>
          <w:rFonts w:hint="eastAsia" w:ascii="仿宋_GB2312" w:eastAsia="仿宋_GB2312"/>
          <w:spacing w:val="-6"/>
          <w:sz w:val="32"/>
          <w:szCs w:val="32"/>
          <w:u w:val="none" w:color="000000"/>
          <w:shd w:val="clear" w:color="auto" w:fill="FFFFFF"/>
          <w:lang w:val="en-US" w:eastAsia="zh-CN"/>
        </w:rPr>
        <w:t>90</w:t>
      </w:r>
      <w:r>
        <w:rPr>
          <w:rFonts w:hint="eastAsia" w:ascii="仿宋_GB2312" w:eastAsia="仿宋_GB2312"/>
          <w:spacing w:val="-6"/>
          <w:sz w:val="32"/>
          <w:szCs w:val="32"/>
          <w:u w:val="none" w:color="000000"/>
          <w:shd w:val="clear" w:color="auto" w:fill="FFFFFF"/>
          <w:lang w:eastAsia="zh-CN"/>
        </w:rPr>
        <w:t>%，截至</w:t>
      </w:r>
      <w:r>
        <w:rPr>
          <w:rFonts w:hint="eastAsia" w:ascii="仿宋_GB2312" w:eastAsia="仿宋_GB2312"/>
          <w:spacing w:val="-6"/>
          <w:sz w:val="32"/>
          <w:szCs w:val="32"/>
          <w:u w:val="none" w:color="000000"/>
          <w:shd w:val="clear" w:color="auto" w:fill="FFFFFF"/>
          <w:lang w:val="en-US" w:eastAsia="zh-CN"/>
        </w:rPr>
        <w:t>6月底</w:t>
      </w:r>
      <w:r>
        <w:rPr>
          <w:rFonts w:hint="eastAsia" w:ascii="仿宋_GB2312" w:eastAsia="仿宋_GB2312"/>
          <w:spacing w:val="-6"/>
          <w:sz w:val="32"/>
          <w:szCs w:val="32"/>
          <w:u w:val="none" w:color="000000"/>
          <w:shd w:val="clear" w:color="auto" w:fill="FFFFFF"/>
          <w:lang w:eastAsia="zh-CN"/>
        </w:rPr>
        <w:t>新生儿访视率</w:t>
      </w:r>
      <w:r>
        <w:rPr>
          <w:rFonts w:hint="eastAsia" w:ascii="仿宋_GB2312" w:eastAsia="仿宋_GB2312"/>
          <w:spacing w:val="-6"/>
          <w:sz w:val="32"/>
          <w:szCs w:val="32"/>
          <w:u w:val="none" w:color="000000"/>
          <w:shd w:val="clear" w:color="auto" w:fill="FFFFFF"/>
          <w:lang w:val="en-US" w:eastAsia="zh-CN"/>
        </w:rPr>
        <w:t>96.7%</w:t>
      </w:r>
      <w:r>
        <w:rPr>
          <w:rFonts w:hint="eastAsia" w:ascii="仿宋_GB2312" w:eastAsia="仿宋_GB2312"/>
          <w:spacing w:val="-6"/>
          <w:sz w:val="32"/>
          <w:szCs w:val="32"/>
          <w:u w:val="none" w:color="000000"/>
          <w:shd w:val="clear" w:color="auto" w:fill="FFFFFF"/>
          <w:lang w:eastAsia="zh-CN"/>
        </w:rPr>
        <w:t>、孕产妇系统管理率达</w:t>
      </w:r>
      <w:r>
        <w:rPr>
          <w:rFonts w:hint="eastAsia" w:ascii="仿宋_GB2312" w:eastAsia="仿宋_GB2312"/>
          <w:spacing w:val="-6"/>
          <w:sz w:val="32"/>
          <w:szCs w:val="32"/>
          <w:u w:val="none" w:color="000000"/>
          <w:shd w:val="clear" w:color="auto" w:fill="FFFFFF"/>
          <w:lang w:val="en-US" w:eastAsia="zh-CN"/>
        </w:rPr>
        <w:t>95.71%，均已完成目标值。</w:t>
      </w:r>
    </w:p>
    <w:p w14:paraId="6DEA4BF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val="en-US" w:eastAsia="zh-CN"/>
        </w:rPr>
      </w:pP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lang w:eastAsia="zh-CN"/>
        </w:rPr>
        <w:t>老年人健康管理率≧</w:t>
      </w:r>
      <w:r>
        <w:rPr>
          <w:rFonts w:hint="eastAsia" w:ascii="仿宋_GB2312" w:eastAsia="仿宋_GB2312"/>
          <w:spacing w:val="-6"/>
          <w:sz w:val="32"/>
          <w:szCs w:val="32"/>
          <w:u w:val="none" w:color="000000"/>
          <w:shd w:val="clear" w:color="auto" w:fill="FFFFFF"/>
          <w:lang w:val="en-US" w:eastAsia="zh-CN"/>
        </w:rPr>
        <w:t>70</w:t>
      </w:r>
      <w:r>
        <w:rPr>
          <w:rFonts w:hint="eastAsia" w:ascii="仿宋_GB2312" w:eastAsia="仿宋_GB2312"/>
          <w:spacing w:val="-6"/>
          <w:sz w:val="32"/>
          <w:szCs w:val="32"/>
          <w:u w:val="none" w:color="000000"/>
          <w:shd w:val="clear" w:color="auto" w:fill="FFFFFF"/>
          <w:lang w:eastAsia="zh-CN"/>
        </w:rPr>
        <w:t>%，截至</w:t>
      </w:r>
      <w:r>
        <w:rPr>
          <w:rFonts w:hint="eastAsia" w:ascii="仿宋_GB2312" w:eastAsia="仿宋_GB2312"/>
          <w:spacing w:val="-6"/>
          <w:sz w:val="32"/>
          <w:szCs w:val="32"/>
          <w:u w:val="none" w:color="000000"/>
          <w:shd w:val="clear" w:color="auto" w:fill="FFFFFF"/>
          <w:lang w:val="en-US" w:eastAsia="zh-CN"/>
        </w:rPr>
        <w:t>6月底老年人健康管理率43.38%，按照规范要求12月30日前完成目标值；</w:t>
      </w:r>
    </w:p>
    <w:p w14:paraId="545E47A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default" w:ascii="仿宋_GB2312" w:eastAsia="仿宋_GB2312"/>
          <w:spacing w:val="-6"/>
          <w:sz w:val="32"/>
          <w:szCs w:val="32"/>
          <w:u w:val="none" w:color="000000"/>
          <w:shd w:val="clear" w:color="auto" w:fill="FFFFFF"/>
          <w:lang w:val="en-US" w:eastAsia="zh-CN"/>
        </w:rPr>
      </w:pPr>
      <w:r>
        <w:rPr>
          <w:rFonts w:hint="eastAsia" w:ascii="仿宋_GB2312" w:eastAsia="仿宋_GB2312"/>
          <w:spacing w:val="-6"/>
          <w:sz w:val="32"/>
          <w:szCs w:val="32"/>
          <w:u w:val="none" w:color="000000"/>
          <w:shd w:val="clear" w:color="auto" w:fill="FFFFFF"/>
          <w:lang w:val="en-US" w:eastAsia="zh-CN"/>
        </w:rPr>
        <w:t>5、</w:t>
      </w:r>
      <w:r>
        <w:rPr>
          <w:rFonts w:hint="eastAsia" w:ascii="仿宋_GB2312" w:eastAsia="仿宋_GB2312"/>
          <w:spacing w:val="-6"/>
          <w:sz w:val="32"/>
          <w:szCs w:val="32"/>
          <w:u w:val="none" w:color="000000"/>
          <w:shd w:val="clear" w:color="auto" w:fill="FFFFFF"/>
          <w:lang w:eastAsia="zh-CN"/>
        </w:rPr>
        <w:t>老年人中医药健康管理率≧</w:t>
      </w:r>
      <w:r>
        <w:rPr>
          <w:rFonts w:hint="eastAsia" w:ascii="仿宋_GB2312" w:eastAsia="仿宋_GB2312"/>
          <w:spacing w:val="-6"/>
          <w:sz w:val="32"/>
          <w:szCs w:val="32"/>
          <w:u w:val="none" w:color="000000"/>
          <w:shd w:val="clear" w:color="auto" w:fill="FFFFFF"/>
          <w:lang w:val="en-US" w:eastAsia="zh-CN"/>
        </w:rPr>
        <w:t>70</w:t>
      </w:r>
      <w:r>
        <w:rPr>
          <w:rFonts w:hint="eastAsia" w:ascii="仿宋_GB2312" w:eastAsia="仿宋_GB2312"/>
          <w:spacing w:val="-6"/>
          <w:sz w:val="32"/>
          <w:szCs w:val="32"/>
          <w:u w:val="none" w:color="000000"/>
          <w:shd w:val="clear" w:color="auto" w:fill="FFFFFF"/>
          <w:lang w:eastAsia="zh-CN"/>
        </w:rPr>
        <w:t>%、0-36个月儿童中医药健康管理率≧</w:t>
      </w:r>
      <w:r>
        <w:rPr>
          <w:rFonts w:hint="eastAsia" w:ascii="仿宋_GB2312" w:eastAsia="仿宋_GB2312"/>
          <w:spacing w:val="-6"/>
          <w:sz w:val="32"/>
          <w:szCs w:val="32"/>
          <w:u w:val="none" w:color="000000"/>
          <w:shd w:val="clear" w:color="auto" w:fill="FFFFFF"/>
          <w:lang w:val="en-US" w:eastAsia="zh-CN"/>
        </w:rPr>
        <w:t>77</w:t>
      </w:r>
      <w:r>
        <w:rPr>
          <w:rFonts w:hint="eastAsia" w:ascii="仿宋_GB2312" w:eastAsia="仿宋_GB2312"/>
          <w:spacing w:val="-6"/>
          <w:sz w:val="32"/>
          <w:szCs w:val="32"/>
          <w:u w:val="none" w:color="000000"/>
          <w:shd w:val="clear" w:color="auto" w:fill="FFFFFF"/>
          <w:lang w:eastAsia="zh-CN"/>
        </w:rPr>
        <w:t>%。截至</w:t>
      </w:r>
      <w:r>
        <w:rPr>
          <w:rFonts w:hint="eastAsia" w:ascii="仿宋_GB2312" w:eastAsia="仿宋_GB2312"/>
          <w:spacing w:val="-6"/>
          <w:sz w:val="32"/>
          <w:szCs w:val="32"/>
          <w:u w:val="none" w:color="000000"/>
          <w:shd w:val="clear" w:color="auto" w:fill="FFFFFF"/>
          <w:lang w:val="en-US" w:eastAsia="zh-CN"/>
        </w:rPr>
        <w:t>6月底</w:t>
      </w:r>
      <w:r>
        <w:rPr>
          <w:rFonts w:hint="eastAsia" w:ascii="仿宋_GB2312" w:eastAsia="仿宋_GB2312"/>
          <w:spacing w:val="-6"/>
          <w:sz w:val="32"/>
          <w:szCs w:val="32"/>
          <w:u w:val="none" w:color="000000"/>
          <w:shd w:val="clear" w:color="auto" w:fill="FFFFFF"/>
          <w:lang w:eastAsia="zh-CN"/>
        </w:rPr>
        <w:t>老年人中医药健康管理率</w:t>
      </w:r>
      <w:r>
        <w:rPr>
          <w:rFonts w:hint="eastAsia" w:ascii="仿宋_GB2312" w:eastAsia="仿宋_GB2312"/>
          <w:spacing w:val="-6"/>
          <w:sz w:val="32"/>
          <w:szCs w:val="32"/>
          <w:u w:val="none" w:color="000000"/>
          <w:shd w:val="clear" w:color="auto" w:fill="FFFFFF"/>
          <w:lang w:val="en-US" w:eastAsia="zh-CN"/>
        </w:rPr>
        <w:t>57.12%，</w:t>
      </w:r>
      <w:r>
        <w:rPr>
          <w:rFonts w:hint="eastAsia" w:ascii="仿宋_GB2312" w:eastAsia="仿宋_GB2312"/>
          <w:spacing w:val="-6"/>
          <w:sz w:val="32"/>
          <w:szCs w:val="32"/>
          <w:u w:val="none" w:color="000000"/>
          <w:shd w:val="clear" w:color="auto" w:fill="FFFFFF"/>
          <w:lang w:eastAsia="zh-CN"/>
        </w:rPr>
        <w:t>0-36个月儿童中医药健康管理率</w:t>
      </w:r>
      <w:r>
        <w:rPr>
          <w:rFonts w:hint="eastAsia" w:ascii="仿宋_GB2312" w:eastAsia="仿宋_GB2312"/>
          <w:spacing w:val="-6"/>
          <w:sz w:val="32"/>
          <w:szCs w:val="32"/>
          <w:u w:val="none" w:color="000000"/>
          <w:shd w:val="clear" w:color="auto" w:fill="FFFFFF"/>
          <w:lang w:val="en-US" w:eastAsia="zh-CN"/>
        </w:rPr>
        <w:t>63.49%，按照年度规范管理要求，需12月30日前完成目标值；</w:t>
      </w:r>
    </w:p>
    <w:p w14:paraId="4CDBB57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default" w:ascii="仿宋_GB2312" w:eastAsia="仿宋_GB2312"/>
          <w:spacing w:val="-6"/>
          <w:sz w:val="32"/>
          <w:szCs w:val="32"/>
          <w:u w:val="none" w:color="000000"/>
          <w:shd w:val="clear" w:color="auto" w:fill="FFFFFF"/>
          <w:lang w:val="en-US" w:eastAsia="zh-CN"/>
        </w:rPr>
      </w:pPr>
      <w:r>
        <w:rPr>
          <w:rFonts w:hint="eastAsia" w:ascii="仿宋_GB2312" w:eastAsia="仿宋_GB2312"/>
          <w:spacing w:val="-6"/>
          <w:sz w:val="32"/>
          <w:szCs w:val="32"/>
          <w:u w:val="none" w:color="000000"/>
          <w:shd w:val="clear" w:color="auto" w:fill="FFFFFF"/>
          <w:lang w:val="en-US" w:eastAsia="zh-CN"/>
        </w:rPr>
        <w:t>6、</w:t>
      </w:r>
      <w:r>
        <w:rPr>
          <w:rFonts w:hint="eastAsia" w:ascii="仿宋_GB2312" w:eastAsia="仿宋_GB2312"/>
          <w:spacing w:val="-6"/>
          <w:sz w:val="32"/>
          <w:szCs w:val="32"/>
          <w:u w:val="none" w:color="000000"/>
          <w:shd w:val="clear" w:color="auto" w:fill="FFFFFF"/>
          <w:lang w:eastAsia="zh-CN"/>
        </w:rPr>
        <w:t>高血压、糖尿病规范管理率≧</w:t>
      </w:r>
      <w:r>
        <w:rPr>
          <w:rFonts w:hint="eastAsia" w:ascii="仿宋_GB2312" w:eastAsia="仿宋_GB2312"/>
          <w:spacing w:val="-6"/>
          <w:sz w:val="32"/>
          <w:szCs w:val="32"/>
          <w:u w:val="none" w:color="000000"/>
          <w:shd w:val="clear" w:color="auto" w:fill="FFFFFF"/>
          <w:lang w:val="en-US" w:eastAsia="zh-CN"/>
        </w:rPr>
        <w:t>72</w:t>
      </w:r>
      <w:r>
        <w:rPr>
          <w:rFonts w:hint="eastAsia" w:ascii="仿宋_GB2312" w:eastAsia="仿宋_GB2312"/>
          <w:spacing w:val="-6"/>
          <w:sz w:val="32"/>
          <w:szCs w:val="32"/>
          <w:u w:val="none" w:color="000000"/>
          <w:shd w:val="clear" w:color="auto" w:fill="FFFFFF"/>
          <w:lang w:eastAsia="zh-CN"/>
        </w:rPr>
        <w:t>%，截至</w:t>
      </w:r>
      <w:r>
        <w:rPr>
          <w:rFonts w:hint="eastAsia" w:ascii="仿宋_GB2312" w:eastAsia="仿宋_GB2312"/>
          <w:spacing w:val="-6"/>
          <w:sz w:val="32"/>
          <w:szCs w:val="32"/>
          <w:u w:val="none" w:color="000000"/>
          <w:shd w:val="clear" w:color="auto" w:fill="FFFFFF"/>
          <w:lang w:val="en-US" w:eastAsia="zh-CN"/>
        </w:rPr>
        <w:t>6月底高血压规范管理率达86.16%，糖尿病规范管理率达84.72%，季度目标值均已完成；</w:t>
      </w:r>
    </w:p>
    <w:p w14:paraId="6DA83A5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default" w:ascii="仿宋_GB2312" w:eastAsia="仿宋_GB2312"/>
          <w:spacing w:val="-6"/>
          <w:sz w:val="32"/>
          <w:szCs w:val="32"/>
          <w:u w:val="none" w:color="000000"/>
          <w:shd w:val="clear" w:color="auto" w:fill="FFFFFF"/>
          <w:lang w:val="en-US" w:eastAsia="zh-CN"/>
        </w:rPr>
      </w:pPr>
      <w:r>
        <w:rPr>
          <w:rFonts w:hint="eastAsia" w:ascii="仿宋_GB2312" w:eastAsia="仿宋_GB2312"/>
          <w:spacing w:val="-6"/>
          <w:sz w:val="32"/>
          <w:szCs w:val="32"/>
          <w:u w:val="none" w:color="000000"/>
          <w:shd w:val="clear" w:color="auto" w:fill="FFFFFF"/>
          <w:lang w:val="en-US" w:eastAsia="zh-CN"/>
        </w:rPr>
        <w:t>7、</w:t>
      </w:r>
      <w:r>
        <w:rPr>
          <w:rFonts w:hint="eastAsia" w:ascii="仿宋_GB2312" w:eastAsia="仿宋_GB2312"/>
          <w:spacing w:val="-6"/>
          <w:sz w:val="32"/>
          <w:szCs w:val="32"/>
          <w:u w:val="none" w:color="000000"/>
          <w:shd w:val="clear" w:color="auto" w:fill="FFFFFF"/>
          <w:lang w:eastAsia="zh-CN"/>
        </w:rPr>
        <w:t>严重精神障碍患者健康管理率≧</w:t>
      </w:r>
      <w:r>
        <w:rPr>
          <w:rFonts w:hint="eastAsia" w:ascii="仿宋_GB2312" w:eastAsia="仿宋_GB2312"/>
          <w:spacing w:val="-6"/>
          <w:sz w:val="32"/>
          <w:szCs w:val="32"/>
          <w:u w:val="none" w:color="000000"/>
          <w:shd w:val="clear" w:color="auto" w:fill="FFFFFF"/>
          <w:lang w:val="en-US" w:eastAsia="zh-CN"/>
        </w:rPr>
        <w:t>80</w:t>
      </w:r>
      <w:r>
        <w:rPr>
          <w:rFonts w:hint="eastAsia" w:ascii="仿宋_GB2312" w:eastAsia="仿宋_GB2312"/>
          <w:spacing w:val="-6"/>
          <w:sz w:val="32"/>
          <w:szCs w:val="32"/>
          <w:u w:val="none" w:color="000000"/>
          <w:shd w:val="clear" w:color="auto" w:fill="FFFFFF"/>
          <w:lang w:eastAsia="zh-CN"/>
        </w:rPr>
        <w:t>%，截至</w:t>
      </w:r>
      <w:r>
        <w:rPr>
          <w:rFonts w:hint="eastAsia" w:ascii="仿宋_GB2312" w:eastAsia="仿宋_GB2312"/>
          <w:spacing w:val="-6"/>
          <w:sz w:val="32"/>
          <w:szCs w:val="32"/>
          <w:u w:val="none" w:color="000000"/>
          <w:shd w:val="clear" w:color="auto" w:fill="FFFFFF"/>
          <w:lang w:val="en-US" w:eastAsia="zh-CN"/>
        </w:rPr>
        <w:t>6月底规范管理率达90.38%</w:t>
      </w:r>
      <w:r>
        <w:rPr>
          <w:rFonts w:hint="eastAsia" w:ascii="仿宋_GB2312" w:eastAsia="仿宋_GB2312"/>
          <w:spacing w:val="-6"/>
          <w:sz w:val="32"/>
          <w:szCs w:val="32"/>
          <w:u w:val="none" w:color="000000"/>
          <w:shd w:val="clear" w:color="auto" w:fill="FFFFFF"/>
          <w:lang w:eastAsia="zh-CN"/>
        </w:rPr>
        <w:t>，</w:t>
      </w:r>
      <w:r>
        <w:rPr>
          <w:rFonts w:hint="eastAsia" w:ascii="仿宋_GB2312" w:eastAsia="仿宋_GB2312"/>
          <w:spacing w:val="-6"/>
          <w:sz w:val="32"/>
          <w:szCs w:val="32"/>
          <w:u w:val="none" w:color="000000"/>
          <w:shd w:val="clear" w:color="auto" w:fill="FFFFFF"/>
          <w:lang w:val="en-US" w:eastAsia="zh-CN"/>
        </w:rPr>
        <w:t>季度目标值已完成。</w:t>
      </w:r>
    </w:p>
    <w:p w14:paraId="4865C07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8、</w:t>
      </w:r>
      <w:r>
        <w:rPr>
          <w:rFonts w:hint="eastAsia" w:ascii="仿宋_GB2312" w:eastAsia="仿宋_GB2312"/>
          <w:spacing w:val="-6"/>
          <w:sz w:val="32"/>
          <w:szCs w:val="32"/>
          <w:u w:val="none" w:color="000000"/>
          <w:shd w:val="clear" w:color="auto" w:fill="FFFFFF"/>
          <w:lang w:eastAsia="zh-CN"/>
        </w:rPr>
        <w:t>肺结核患者管理率≧90%，</w:t>
      </w:r>
      <w:r>
        <w:rPr>
          <w:rFonts w:hint="eastAsia" w:ascii="仿宋_GB2312" w:eastAsia="仿宋_GB2312"/>
          <w:spacing w:val="-6"/>
          <w:sz w:val="32"/>
          <w:szCs w:val="32"/>
          <w:u w:val="none" w:color="000000"/>
          <w:shd w:val="clear" w:color="auto" w:fill="FFFFFF"/>
          <w:lang w:val="en-US" w:eastAsia="zh-CN"/>
        </w:rPr>
        <w:t>截至6月底肺结核患者管理率100%，已完成。</w:t>
      </w:r>
    </w:p>
    <w:p w14:paraId="11104A0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default" w:ascii="仿宋_GB2312" w:eastAsia="仿宋_GB2312"/>
          <w:spacing w:val="-6"/>
          <w:sz w:val="32"/>
          <w:szCs w:val="32"/>
          <w:u w:val="none" w:color="000000"/>
          <w:shd w:val="clear" w:color="auto" w:fill="FFFFFF"/>
          <w:lang w:val="en-US" w:eastAsia="zh-CN"/>
        </w:rPr>
      </w:pPr>
      <w:r>
        <w:rPr>
          <w:rFonts w:hint="eastAsia" w:ascii="仿宋_GB2312" w:eastAsia="仿宋_GB2312"/>
          <w:spacing w:val="-6"/>
          <w:sz w:val="32"/>
          <w:szCs w:val="32"/>
          <w:u w:val="none" w:color="000000"/>
          <w:shd w:val="clear" w:color="auto" w:fill="FFFFFF"/>
          <w:lang w:val="en-US" w:eastAsia="zh-CN"/>
        </w:rPr>
        <w:t>9、</w:t>
      </w:r>
      <w:r>
        <w:rPr>
          <w:rFonts w:hint="eastAsia" w:ascii="仿宋_GB2312" w:eastAsia="仿宋_GB2312"/>
          <w:spacing w:val="-6"/>
          <w:sz w:val="32"/>
          <w:szCs w:val="32"/>
          <w:u w:val="none" w:color="000000"/>
          <w:shd w:val="clear" w:color="auto" w:fill="FFFFFF"/>
          <w:lang w:eastAsia="zh-CN"/>
        </w:rPr>
        <w:t>传染病和突发公共卫生事件报告率≧95%，</w:t>
      </w:r>
      <w:r>
        <w:rPr>
          <w:rFonts w:hint="eastAsia" w:ascii="仿宋_GB2312" w:eastAsia="仿宋_GB2312"/>
          <w:spacing w:val="-6"/>
          <w:sz w:val="32"/>
          <w:szCs w:val="32"/>
          <w:u w:val="none" w:color="000000"/>
          <w:shd w:val="clear" w:color="auto" w:fill="FFFFFF"/>
          <w:lang w:val="en-US" w:eastAsia="zh-CN"/>
        </w:rPr>
        <w:t>截至6月底</w:t>
      </w:r>
      <w:r>
        <w:rPr>
          <w:rFonts w:hint="eastAsia" w:ascii="仿宋_GB2312" w:eastAsia="仿宋_GB2312"/>
          <w:spacing w:val="-6"/>
          <w:sz w:val="32"/>
          <w:szCs w:val="32"/>
          <w:u w:val="none" w:color="000000"/>
          <w:shd w:val="clear" w:color="auto" w:fill="FFFFFF"/>
          <w:lang w:eastAsia="zh-CN"/>
        </w:rPr>
        <w:t>传染病和突发公共卫生事件网络报告例数</w:t>
      </w:r>
      <w:r>
        <w:rPr>
          <w:rFonts w:hint="eastAsia" w:ascii="仿宋_GB2312" w:eastAsia="仿宋_GB2312"/>
          <w:spacing w:val="-6"/>
          <w:sz w:val="32"/>
          <w:szCs w:val="32"/>
          <w:u w:val="none" w:color="000000"/>
          <w:shd w:val="clear" w:color="auto" w:fill="FFFFFF"/>
          <w:lang w:val="en-US" w:eastAsia="zh-CN"/>
        </w:rPr>
        <w:t>0例，</w:t>
      </w:r>
      <w:r>
        <w:rPr>
          <w:rFonts w:hint="eastAsia" w:ascii="仿宋_GB2312" w:eastAsia="仿宋_GB2312"/>
          <w:spacing w:val="-6"/>
          <w:sz w:val="32"/>
          <w:szCs w:val="32"/>
          <w:u w:val="none" w:color="000000"/>
          <w:shd w:val="clear" w:color="auto" w:fill="FFFFFF"/>
          <w:lang w:eastAsia="zh-CN"/>
        </w:rPr>
        <w:t>报告率</w:t>
      </w:r>
      <w:r>
        <w:rPr>
          <w:rFonts w:hint="eastAsia" w:ascii="仿宋_GB2312" w:eastAsia="仿宋_GB2312"/>
          <w:spacing w:val="-6"/>
          <w:sz w:val="32"/>
          <w:szCs w:val="32"/>
          <w:u w:val="none" w:color="000000"/>
          <w:shd w:val="clear" w:color="auto" w:fill="FFFFFF"/>
          <w:lang w:val="en-US" w:eastAsia="zh-CN"/>
        </w:rPr>
        <w:t>100%，传染病疫情报告及时率100%，已完成。</w:t>
      </w:r>
    </w:p>
    <w:p w14:paraId="59A54FB4">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10、卫生监督协管报告率</w:t>
      </w:r>
      <w:r>
        <w:rPr>
          <w:rFonts w:hint="eastAsia" w:ascii="仿宋_GB2312" w:eastAsia="仿宋_GB2312"/>
          <w:spacing w:val="-6"/>
          <w:sz w:val="32"/>
          <w:szCs w:val="32"/>
          <w:u w:val="none" w:color="000000"/>
          <w:shd w:val="clear" w:color="auto" w:fill="FFFFFF"/>
          <w:lang w:eastAsia="zh-CN"/>
        </w:rPr>
        <w:t>≧</w:t>
      </w:r>
      <w:r>
        <w:rPr>
          <w:rFonts w:hint="eastAsia" w:ascii="仿宋_GB2312" w:eastAsia="仿宋_GB2312"/>
          <w:spacing w:val="-6"/>
          <w:sz w:val="32"/>
          <w:szCs w:val="32"/>
          <w:u w:val="none" w:color="000000"/>
          <w:shd w:val="clear" w:color="auto" w:fill="FFFFFF"/>
          <w:lang w:val="en-US" w:eastAsia="zh-CN"/>
        </w:rPr>
        <w:t>100%，</w:t>
      </w:r>
      <w:r>
        <w:rPr>
          <w:rFonts w:hint="eastAsia" w:ascii="仿宋_GB2312" w:eastAsia="仿宋_GB2312"/>
          <w:spacing w:val="-6"/>
          <w:sz w:val="32"/>
          <w:szCs w:val="32"/>
          <w:u w:val="none" w:color="000000"/>
          <w:shd w:val="clear" w:color="auto" w:fill="FFFFFF"/>
        </w:rPr>
        <w:t>全县卫生监督协管工作报告</w:t>
      </w:r>
      <w:r>
        <w:rPr>
          <w:rFonts w:hint="eastAsia" w:ascii="仿宋_GB2312" w:eastAsia="仿宋_GB2312"/>
          <w:spacing w:val="-6"/>
          <w:sz w:val="32"/>
          <w:szCs w:val="32"/>
          <w:u w:val="none" w:color="000000"/>
          <w:shd w:val="clear" w:color="auto" w:fill="FFFFFF"/>
          <w:lang w:val="en-US" w:eastAsia="zh-CN"/>
        </w:rPr>
        <w:t>0</w:t>
      </w:r>
      <w:r>
        <w:rPr>
          <w:rFonts w:hint="eastAsia" w:ascii="仿宋_GB2312" w:eastAsia="仿宋_GB2312"/>
          <w:spacing w:val="-6"/>
          <w:sz w:val="32"/>
          <w:szCs w:val="32"/>
          <w:u w:val="none" w:color="000000"/>
          <w:shd w:val="clear" w:color="auto" w:fill="FFFFFF"/>
        </w:rPr>
        <w:t>次，报告及时率100%，协助开展饮用水卫生安全、</w:t>
      </w:r>
      <w:r>
        <w:rPr>
          <w:rFonts w:hint="eastAsia" w:ascii="仿宋_GB2312" w:eastAsia="仿宋_GB2312"/>
          <w:spacing w:val="-6"/>
          <w:sz w:val="32"/>
          <w:szCs w:val="32"/>
          <w:u w:val="none" w:color="000000"/>
          <w:shd w:val="clear" w:color="auto" w:fill="FFFFFF"/>
          <w:lang w:val="en-US" w:eastAsia="zh-CN"/>
        </w:rPr>
        <w:t>学校</w:t>
      </w:r>
      <w:r>
        <w:rPr>
          <w:rFonts w:hint="eastAsia" w:ascii="仿宋_GB2312" w:eastAsia="仿宋_GB2312"/>
          <w:spacing w:val="-6"/>
          <w:sz w:val="32"/>
          <w:szCs w:val="32"/>
          <w:u w:val="none" w:color="000000"/>
          <w:shd w:val="clear" w:color="auto" w:fill="FFFFFF"/>
        </w:rPr>
        <w:t>卫生、非法行医实地巡查</w:t>
      </w:r>
      <w:r>
        <w:rPr>
          <w:rFonts w:hint="eastAsia" w:ascii="仿宋_GB2312" w:eastAsia="仿宋_GB2312"/>
          <w:spacing w:val="-6"/>
          <w:sz w:val="32"/>
          <w:szCs w:val="32"/>
          <w:u w:val="none" w:color="000000"/>
          <w:shd w:val="clear" w:color="auto" w:fill="FFFFFF"/>
          <w:lang w:val="en-US" w:eastAsia="zh-CN"/>
        </w:rPr>
        <w:t>487</w:t>
      </w:r>
      <w:r>
        <w:rPr>
          <w:rFonts w:hint="eastAsia" w:ascii="仿宋_GB2312" w:eastAsia="仿宋_GB2312"/>
          <w:spacing w:val="-6"/>
          <w:sz w:val="32"/>
          <w:szCs w:val="32"/>
          <w:u w:val="none" w:color="000000"/>
          <w:shd w:val="clear" w:color="auto" w:fill="FFFFFF"/>
        </w:rPr>
        <w:t>次。</w:t>
      </w:r>
    </w:p>
    <w:p w14:paraId="6EC75DBA">
      <w:pPr>
        <w:shd w:val="clear" w:color="auto" w:fill="auto"/>
        <w:spacing w:line="600" w:lineRule="exact"/>
        <w:ind w:firstLine="640" w:firstLineChars="200"/>
        <w:outlineLvl w:val="0"/>
        <w:rPr>
          <w:rFonts w:hint="default" w:ascii="Times New Roman" w:hAnsi="Times New Roman" w:cs="Times New Roman"/>
        </w:rPr>
      </w:pPr>
      <w:r>
        <w:rPr>
          <w:rFonts w:hint="eastAsia" w:ascii="仿宋_GB2312" w:hAnsi="仿宋_GB2312" w:eastAsia="仿宋_GB2312" w:cs="仿宋_GB2312"/>
          <w:sz w:val="32"/>
          <w:szCs w:val="32"/>
          <w:lang w:eastAsia="zh-CN"/>
        </w:rPr>
        <w:t>下半年工作完成情况：</w:t>
      </w:r>
      <w:r>
        <w:rPr>
          <w:rFonts w:hint="default" w:ascii="Times New Roman" w:hAnsi="Times New Roman" w:eastAsia="仿宋_GB2312" w:cs="Times New Roman"/>
          <w:sz w:val="32"/>
          <w:szCs w:val="32"/>
          <w:highlight w:val="none"/>
        </w:rPr>
        <w:t>指标1：适龄儿童国家免疫规划疫苗接种率，指标值：&gt;=90%，实际完成值：96%</w:t>
      </w:r>
      <w:r>
        <w:rPr>
          <w:rFonts w:hint="default" w:ascii="Times New Roman" w:hAnsi="Times New Roman" w:eastAsia="仿宋_GB2312" w:cs="Times New Roman"/>
          <w:sz w:val="32"/>
          <w:szCs w:val="32"/>
          <w:highlight w:val="none"/>
          <w:lang w:eastAsia="zh-CN"/>
        </w:rPr>
        <w:t>。</w:t>
      </w:r>
    </w:p>
    <w:p w14:paraId="0F250BD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 xml:space="preserve">：7岁以下儿童健康管理率，指标值：&gt;=85%  ，实际完成值： 97.33% </w:t>
      </w:r>
      <w:r>
        <w:rPr>
          <w:rFonts w:hint="default" w:ascii="Times New Roman" w:hAnsi="Times New Roman" w:eastAsia="仿宋_GB2312" w:cs="Times New Roman"/>
          <w:sz w:val="32"/>
          <w:szCs w:val="32"/>
          <w:highlight w:val="none"/>
          <w:lang w:eastAsia="zh-CN"/>
        </w:rPr>
        <w:t>。</w:t>
      </w:r>
    </w:p>
    <w:p w14:paraId="68BC58BB">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 xml:space="preserve">：孕产妇系统管理率，指标值：&gt;=90%，实际完成值：90.73% </w:t>
      </w:r>
      <w:r>
        <w:rPr>
          <w:rFonts w:hint="eastAsia" w:ascii="Times New Roman" w:hAnsi="Times New Roman" w:eastAsia="仿宋_GB2312" w:cs="Times New Roman"/>
          <w:sz w:val="32"/>
          <w:szCs w:val="32"/>
          <w:highlight w:val="none"/>
          <w:lang w:eastAsia="zh-CN"/>
        </w:rPr>
        <w:t>。</w:t>
      </w:r>
    </w:p>
    <w:p w14:paraId="3C3C4325">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：高血压患者管理人数  ，指标值：=11541人 ，实际完成值：</w:t>
      </w:r>
      <w:r>
        <w:rPr>
          <w:rFonts w:hint="eastAsia" w:eastAsia="仿宋_GB2312" w:cs="Times New Roman"/>
          <w:sz w:val="32"/>
          <w:szCs w:val="32"/>
          <w:highlight w:val="none"/>
          <w:lang w:val="en-US" w:eastAsia="zh-CN"/>
        </w:rPr>
        <w:t>13816</w:t>
      </w:r>
      <w:r>
        <w:rPr>
          <w:rFonts w:hint="default" w:ascii="Times New Roman" w:hAnsi="Times New Roman" w:eastAsia="仿宋_GB2312" w:cs="Times New Roman"/>
          <w:sz w:val="32"/>
          <w:szCs w:val="32"/>
          <w:highlight w:val="none"/>
        </w:rPr>
        <w:t xml:space="preserve"> </w:t>
      </w:r>
      <w:r>
        <w:rPr>
          <w:rFonts w:hint="eastAsia" w:ascii="Times New Roman" w:hAnsi="Times New Roman" w:eastAsia="仿宋_GB2312" w:cs="Times New Roman"/>
          <w:sz w:val="32"/>
          <w:szCs w:val="32"/>
          <w:highlight w:val="none"/>
          <w:lang w:val="en-US" w:eastAsia="zh-CN"/>
        </w:rPr>
        <w:t>人</w:t>
      </w:r>
      <w:r>
        <w:rPr>
          <w:rFonts w:hint="default" w:ascii="Times New Roman" w:hAnsi="Times New Roman" w:eastAsia="仿宋_GB2312" w:cs="Times New Roman"/>
          <w:sz w:val="32"/>
          <w:szCs w:val="32"/>
          <w:highlight w:val="none"/>
          <w:lang w:eastAsia="zh-CN"/>
        </w:rPr>
        <w:t>。</w:t>
      </w:r>
    </w:p>
    <w:p w14:paraId="3BEDD96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：2型糖尿病患者管理人数 ，指标值：=2512人 ，实际完成值：</w:t>
      </w:r>
      <w:r>
        <w:rPr>
          <w:rFonts w:hint="eastAsia" w:eastAsia="仿宋_GB2312" w:cs="Times New Roman"/>
          <w:sz w:val="32"/>
          <w:szCs w:val="32"/>
          <w:highlight w:val="none"/>
          <w:lang w:val="en-US" w:eastAsia="zh-CN"/>
        </w:rPr>
        <w:t>3545人</w:t>
      </w:r>
      <w:r>
        <w:rPr>
          <w:rFonts w:hint="default" w:ascii="Times New Roman" w:hAnsi="Times New Roman" w:eastAsia="仿宋_GB2312" w:cs="Times New Roman"/>
          <w:sz w:val="32"/>
          <w:szCs w:val="32"/>
          <w:highlight w:val="none"/>
          <w:lang w:eastAsia="zh-CN"/>
        </w:rPr>
        <w:t>。</w:t>
      </w:r>
    </w:p>
    <w:p w14:paraId="49590C0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rPr>
        <w:t>：肺结核患者管理率 ，指标值：&gt;=90% ，实际完成值：100%</w:t>
      </w:r>
      <w:r>
        <w:rPr>
          <w:rFonts w:hint="eastAsia" w:ascii="Times New Roman" w:hAnsi="Times New Roman" w:eastAsia="仿宋_GB2312" w:cs="Times New Roman"/>
          <w:sz w:val="32"/>
          <w:szCs w:val="32"/>
          <w:highlight w:val="none"/>
          <w:lang w:eastAsia="zh-CN"/>
        </w:rPr>
        <w:t>。</w:t>
      </w:r>
    </w:p>
    <w:p w14:paraId="26B6D29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rPr>
        <w:t>：社区在册居家严重精神障碍患者健康管理率，指标值：&gt;=80%，实际完成值：87.2%</w:t>
      </w:r>
      <w:r>
        <w:rPr>
          <w:rFonts w:hint="default" w:ascii="Times New Roman" w:hAnsi="Times New Roman" w:eastAsia="仿宋_GB2312" w:cs="Times New Roman"/>
          <w:sz w:val="32"/>
          <w:szCs w:val="32"/>
          <w:highlight w:val="none"/>
          <w:lang w:eastAsia="zh-CN"/>
        </w:rPr>
        <w:t>。</w:t>
      </w:r>
    </w:p>
    <w:p w14:paraId="67460F6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8</w:t>
      </w:r>
      <w:r>
        <w:rPr>
          <w:rFonts w:hint="default" w:ascii="Times New Roman" w:hAnsi="Times New Roman" w:eastAsia="仿宋_GB2312" w:cs="Times New Roman"/>
          <w:sz w:val="32"/>
          <w:szCs w:val="32"/>
          <w:highlight w:val="none"/>
        </w:rPr>
        <w:t>：儿童中医药健康管理率，指标值：&gt;=77% ，实际完成值：99.46%</w:t>
      </w:r>
      <w:r>
        <w:rPr>
          <w:rFonts w:hint="default" w:ascii="Times New Roman" w:hAnsi="Times New Roman" w:eastAsia="仿宋_GB2312" w:cs="Times New Roman"/>
          <w:sz w:val="32"/>
          <w:szCs w:val="32"/>
          <w:highlight w:val="none"/>
          <w:lang w:eastAsia="zh-CN"/>
        </w:rPr>
        <w:t>。</w:t>
      </w:r>
    </w:p>
    <w:p w14:paraId="0653EDA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rPr>
        <w:t>：老年人中医药健康管理率，指标值：&gt;=70%，实际完成值： 83.04%</w:t>
      </w:r>
      <w:r>
        <w:rPr>
          <w:rFonts w:hint="eastAsia" w:ascii="Times New Roman" w:hAnsi="Times New Roman" w:eastAsia="仿宋_GB2312" w:cs="Times New Roman"/>
          <w:sz w:val="32"/>
          <w:szCs w:val="32"/>
          <w:highlight w:val="none"/>
          <w:lang w:eastAsia="zh-CN"/>
        </w:rPr>
        <w:t>。</w:t>
      </w:r>
    </w:p>
    <w:p w14:paraId="23E01CB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10</w:t>
      </w:r>
      <w:r>
        <w:rPr>
          <w:rFonts w:hint="default" w:ascii="Times New Roman" w:hAnsi="Times New Roman" w:eastAsia="仿宋_GB2312" w:cs="Times New Roman"/>
          <w:sz w:val="32"/>
          <w:szCs w:val="32"/>
          <w:highlight w:val="none"/>
        </w:rPr>
        <w:t>：卫生监督协管各专业年巡查（访）2次完成率，指标值： &gt;=90%，实际完成值：100%</w:t>
      </w:r>
      <w:r>
        <w:rPr>
          <w:rFonts w:hint="eastAsia" w:ascii="Times New Roman" w:hAnsi="Times New Roman" w:eastAsia="仿宋_GB2312" w:cs="Times New Roman"/>
          <w:sz w:val="32"/>
          <w:szCs w:val="32"/>
          <w:highlight w:val="none"/>
          <w:lang w:eastAsia="zh-CN"/>
        </w:rPr>
        <w:t>。</w:t>
      </w:r>
    </w:p>
    <w:p w14:paraId="336320BC">
      <w:pPr>
        <w:shd w:val="clear" w:color="auto" w:fill="auto"/>
        <w:spacing w:line="600" w:lineRule="exact"/>
        <w:ind w:firstLine="640" w:firstLineChars="200"/>
        <w:outlineLvl w:val="0"/>
        <w:rPr>
          <w:rFonts w:hint="default" w:ascii="Times New Roman" w:hAnsi="Times New Roman" w:cs="Times New Roma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11</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居民规范化电子健康档案覆盖率完成率</w:t>
      </w:r>
      <w:r>
        <w:rPr>
          <w:rFonts w:hint="default" w:ascii="Times New Roman" w:hAnsi="Times New Roman" w:eastAsia="仿宋_GB2312" w:cs="Times New Roman"/>
          <w:sz w:val="32"/>
          <w:szCs w:val="32"/>
          <w:highlight w:val="none"/>
        </w:rPr>
        <w:t xml:space="preserve">  ，指标值：&gt;=62%，实际完成值：88.2%</w:t>
      </w:r>
      <w:r>
        <w:rPr>
          <w:rFonts w:hint="default" w:ascii="Times New Roman" w:hAnsi="Times New Roman" w:eastAsia="仿宋_GB2312" w:cs="Times New Roman"/>
          <w:sz w:val="32"/>
          <w:szCs w:val="32"/>
          <w:highlight w:val="none"/>
          <w:lang w:eastAsia="zh-CN"/>
        </w:rPr>
        <w:t>。</w:t>
      </w:r>
    </w:p>
    <w:p w14:paraId="76A48AEE">
      <w:pPr>
        <w:shd w:val="clear" w:color="auto" w:fill="auto"/>
        <w:spacing w:line="600" w:lineRule="exact"/>
        <w:ind w:firstLine="640" w:firstLineChars="200"/>
        <w:outlineLvl w:val="0"/>
        <w:rPr>
          <w:rFonts w:hint="default" w:ascii="Times New Roman" w:hAnsi="Times New Roman" w:eastAsia="仿宋_GB2312" w:cs="Times New Roman"/>
          <w:color w:val="FF0000"/>
          <w:sz w:val="32"/>
          <w:szCs w:val="32"/>
          <w:highlight w:val="none"/>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 xml:space="preserve"> 高血压患者基层规范管理服务率</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&gt;=62%</w:t>
      </w:r>
      <w:r>
        <w:rPr>
          <w:rFonts w:hint="default" w:ascii="Times New Roman" w:hAnsi="Times New Roman" w:eastAsia="仿宋_GB2312" w:cs="Times New Roman"/>
          <w:sz w:val="32"/>
          <w:szCs w:val="32"/>
          <w:highlight w:val="none"/>
        </w:rPr>
        <w:t>，实际完成值：78.67%</w:t>
      </w:r>
      <w:r>
        <w:rPr>
          <w:rFonts w:hint="default" w:ascii="Times New Roman" w:hAnsi="Times New Roman" w:eastAsia="仿宋_GB2312" w:cs="Times New Roman"/>
          <w:sz w:val="32"/>
          <w:szCs w:val="32"/>
          <w:highlight w:val="none"/>
          <w:lang w:eastAsia="zh-CN"/>
        </w:rPr>
        <w:t>。</w:t>
      </w:r>
    </w:p>
    <w:p w14:paraId="2E96B56C">
      <w:pPr>
        <w:shd w:val="clear" w:color="auto" w:fill="auto"/>
        <w:spacing w:line="600" w:lineRule="exact"/>
        <w:ind w:firstLine="640" w:firstLineChars="200"/>
        <w:outlineLvl w:val="0"/>
        <w:rPr>
          <w:rFonts w:hint="default" w:ascii="Times New Roman" w:hAnsi="Times New Roman" w:eastAsia="仿宋_GB2312" w:cs="Times New Roman"/>
          <w:color w:val="FF0000"/>
          <w:sz w:val="32"/>
          <w:szCs w:val="32"/>
          <w:highlight w:val="none"/>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13</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 xml:space="preserve">2型糖尿病患者基层规范管理服务率 </w:t>
      </w:r>
      <w:r>
        <w:rPr>
          <w:rFonts w:hint="default" w:ascii="Times New Roman" w:hAnsi="Times New Roman" w:eastAsia="仿宋_GB2312" w:cs="Times New Roman"/>
          <w:sz w:val="32"/>
          <w:szCs w:val="32"/>
          <w:highlight w:val="none"/>
        </w:rPr>
        <w:t>，指标值：&gt;=62%，实际完成值：77.52%</w:t>
      </w:r>
      <w:r>
        <w:rPr>
          <w:rFonts w:hint="default" w:ascii="Times New Roman" w:hAnsi="Times New Roman" w:eastAsia="仿宋_GB2312" w:cs="Times New Roman"/>
          <w:sz w:val="32"/>
          <w:szCs w:val="32"/>
          <w:highlight w:val="none"/>
          <w:lang w:eastAsia="zh-CN"/>
        </w:rPr>
        <w:t>。</w:t>
      </w:r>
    </w:p>
    <w:p w14:paraId="3655F13F">
      <w:pPr>
        <w:shd w:val="clear" w:color="auto" w:fill="auto"/>
        <w:spacing w:line="600" w:lineRule="exact"/>
        <w:ind w:firstLine="640" w:firstLineChars="200"/>
        <w:outlineLvl w:val="0"/>
        <w:rPr>
          <w:rFonts w:hint="default" w:ascii="Times New Roman" w:hAnsi="Times New Roman" w:eastAsia="黑体" w:cs="Times New Roman"/>
          <w:b w:val="0"/>
          <w:bCs/>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14</w:t>
      </w:r>
      <w:r>
        <w:rPr>
          <w:rFonts w:hint="default" w:ascii="Times New Roman" w:hAnsi="Times New Roman" w:eastAsia="仿宋_GB2312" w:cs="Times New Roman"/>
          <w:sz w:val="32"/>
          <w:szCs w:val="32"/>
          <w:highlight w:val="none"/>
        </w:rPr>
        <w:t>：65岁及以上老年人城乡社区规范健康管理服务率，指标值： &gt;=67% ，实际完成值：77.55%</w:t>
      </w:r>
      <w:r>
        <w:rPr>
          <w:rFonts w:hint="eastAsia" w:ascii="Times New Roman" w:hAnsi="Times New Roman" w:eastAsia="仿宋_GB2312" w:cs="Times New Roman"/>
          <w:sz w:val="32"/>
          <w:szCs w:val="32"/>
          <w:highlight w:val="none"/>
          <w:lang w:eastAsia="zh-CN"/>
        </w:rPr>
        <w:t>。</w:t>
      </w:r>
    </w:p>
    <w:p w14:paraId="7A5690E2">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307B5450">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68457D44">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14:paraId="1B93EE09">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24B4888E">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lang w:val="en-US" w:eastAsia="zh-CN"/>
        </w:rPr>
        <w:t>效益等多个维度，力求全方位反映项目的绩效状况。同时，对于每个指标的评价标准和数据来源均进行了明确说明，确保评价结果的客观性和可追溯性。</w:t>
      </w:r>
    </w:p>
    <w:p w14:paraId="08D66895">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3CE1081B">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1B450B34">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34FB1BDD">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14:paraId="08C2548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472BDC1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效益以及可持续性等多维度指标，为项目后续的改进与优化提供科学依据。</w:t>
      </w:r>
    </w:p>
    <w:p w14:paraId="4F3924E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64E05D9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1E397B4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74B67C2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6085E0F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58B9DE4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6E4677A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36062B0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200ACAB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00410EB4">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绩效评价的对象</w:t>
      </w:r>
    </w:p>
    <w:p w14:paraId="22A6326D">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本项目预算绩效评价报告的评价对象是2024年基本公共卫生服务资金及其预算执行情况。该项目由</w:t>
      </w:r>
      <w:r>
        <w:rPr>
          <w:rFonts w:hint="eastAsia" w:ascii="Times New Roman" w:hAnsi="Times New Roman" w:eastAsia="仿宋_GB2312" w:cs="Times New Roman"/>
          <w:b w:val="0"/>
          <w:bCs w:val="0"/>
          <w:highlight w:val="none"/>
          <w:lang w:val="en-US" w:eastAsia="zh-CN"/>
        </w:rPr>
        <w:t>特克斯县卫生健康委员会</w:t>
      </w:r>
      <w:r>
        <w:rPr>
          <w:rFonts w:hint="default" w:ascii="Times New Roman" w:hAnsi="Times New Roman" w:eastAsia="仿宋_GB2312" w:cs="Times New Roman"/>
          <w:b w:val="0"/>
          <w:bCs w:val="0"/>
          <w:highlight w:val="none"/>
        </w:rPr>
        <w:t>负责实施，旨在基本公共卫生服务水平</w:t>
      </w:r>
      <w:r>
        <w:rPr>
          <w:rFonts w:hint="eastAsia" w:ascii="Times New Roman" w:hAnsi="Times New Roman" w:eastAsia="仿宋_GB2312" w:cs="Times New Roman"/>
          <w:b w:val="0"/>
          <w:bCs w:val="0"/>
          <w:highlight w:val="none"/>
          <w:lang w:val="en-US" w:eastAsia="zh-CN"/>
        </w:rPr>
        <w:t>不断提升</w:t>
      </w:r>
      <w:r>
        <w:rPr>
          <w:rFonts w:hint="default" w:ascii="Times New Roman" w:hAnsi="Times New Roman" w:eastAsia="仿宋_GB2312" w:cs="Times New Roman"/>
          <w:b w:val="0"/>
          <w:bCs w:val="0"/>
          <w:highlight w:val="none"/>
        </w:rPr>
        <w:t>。项目预算涵盖从</w:t>
      </w:r>
      <w:r>
        <w:rPr>
          <w:rFonts w:hint="eastAsia" w:ascii="Times New Roman" w:hAnsi="Times New Roman" w:eastAsia="仿宋_GB2312" w:cs="Times New Roman"/>
          <w:b w:val="0"/>
          <w:bCs w:val="0"/>
          <w:highlight w:val="none"/>
          <w:lang w:val="en-US" w:eastAsia="zh-CN"/>
        </w:rPr>
        <w:t>2025年1月1日</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2025年12月31日</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958.7</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14:paraId="6B752193">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绩效评价的范围</w:t>
      </w:r>
    </w:p>
    <w:p w14:paraId="3974ACC8">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14:paraId="45EFDDA2">
      <w:pPr>
        <w:pStyle w:val="11"/>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14:paraId="7C0AD8AA">
      <w:pPr>
        <w:pStyle w:val="11"/>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14:paraId="7EA266E9">
      <w:pPr>
        <w:pStyle w:val="11"/>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14:paraId="03370A97">
      <w:pPr>
        <w:pStyle w:val="11"/>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w:t>
      </w:r>
      <w:r>
        <w:rPr>
          <w:rFonts w:hint="default"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lang w:val="en-US" w:eastAsia="zh-CN"/>
        </w:rPr>
        <w:t>等</w:t>
      </w:r>
      <w:r>
        <w:rPr>
          <w:rFonts w:hint="default" w:ascii="Times New Roman" w:hAnsi="Times New Roman" w:eastAsia="仿宋_GB2312" w:cs="Times New Roman"/>
          <w:b w:val="0"/>
          <w:bCs w:val="0"/>
          <w:highlight w:val="none"/>
        </w:rPr>
        <w:t>影响：</w:t>
      </w:r>
      <w:r>
        <w:rPr>
          <w:rFonts w:hint="eastAsia" w:ascii="Times New Roman" w:hAnsi="Times New Roman" w:eastAsia="仿宋_GB2312" w:cs="Times New Roman"/>
          <w:b w:val="0"/>
          <w:bCs w:val="0"/>
          <w:highlight w:val="none"/>
          <w:lang w:eastAsia="zh-CN"/>
        </w:rPr>
        <w:t>基本公卫资金项目对社会和生态效益有着深远的积极影响，是保障居民健康，促进社会和谐发展的重要举措，推动健康观念转变，增强社会稳定</w:t>
      </w:r>
      <w:r>
        <w:rPr>
          <w:rFonts w:hint="default" w:ascii="Times New Roman" w:hAnsi="Times New Roman" w:eastAsia="仿宋_GB2312" w:cs="Times New Roman"/>
          <w:b w:val="0"/>
          <w:bCs w:val="0"/>
          <w:highlight w:val="none"/>
        </w:rPr>
        <w:t>。</w:t>
      </w:r>
    </w:p>
    <w:p w14:paraId="48A16237">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43650F8C">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14:paraId="5A9CD6C5">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077121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（1）科学公正。绩效评价应当运用科学合理的方法，按照规范的程序，对项目绩效进行客观、公正的反映。</w:t>
      </w:r>
    </w:p>
    <w:p w14:paraId="67D4EB6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（2）统筹兼顾。单位自评、部门评价和财政评价应职责明确，各有侧重，相互衔接。单位自评应由项目单位自主实施，即“谁支出、谁自评”。部门评价和财政评价应在单位自评的基础上开展。</w:t>
      </w:r>
    </w:p>
    <w:p w14:paraId="4A96AAC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（3）激励约束。绩效评价结果应与预算安排、政策调整、改进管理实质性挂钩，体现奖优罚劣和激励相容导向，有效要安排、低效要压减、无效要问责。</w:t>
      </w:r>
    </w:p>
    <w:p w14:paraId="60908A7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（4）公开透明。绩效评价结果应依法依规公开，并自觉接受社会监督。</w:t>
      </w:r>
    </w:p>
    <w:p w14:paraId="0AE1F577">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14:paraId="53732EA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绩效评价框架是开展绩效评价的核心。绩效评价框架包括评价准则、关键评价问题、评价指标、数据来源、数据收集方法等。指标体系建立过程如下：</w:t>
      </w:r>
    </w:p>
    <w:p w14:paraId="477A2FF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（1）确定评价指标</w:t>
      </w:r>
    </w:p>
    <w:p w14:paraId="4DACCB7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14:paraId="10DE8C8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（2）确定权重</w:t>
      </w:r>
    </w:p>
    <w:p w14:paraId="6848650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确定各个指标相对于项目总体绩效的权重分值。在绩效评价指标体系中，项目决策权重为20分，项目过程权重为20分，项目产出权重为40分，项目效益权重为20分。</w:t>
      </w:r>
    </w:p>
    <w:p w14:paraId="41CDFB6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（3）确定指标标准值</w:t>
      </w:r>
    </w:p>
    <w:p w14:paraId="78A7785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指标标准值是绩效评价指标的尺度，既要反映同类项目的先进水平，又要符合项目的实际绩效水平。具体采用计划标准等确定此次绩效评价指标标准值。</w:t>
      </w:r>
    </w:p>
    <w:p w14:paraId="12C4353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绩效评价总分值100分，根据综合评分结果，90（含）-100分为优、80（含）-90分为良、60（含）-80分为中、60分以下为差。</w:t>
      </w:r>
    </w:p>
    <w:p w14:paraId="61EAC9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具体评价指标体系详情见附件1</w:t>
      </w:r>
    </w:p>
    <w:p w14:paraId="1E44083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绩效评价方法</w:t>
      </w:r>
    </w:p>
    <w:p w14:paraId="063C328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sz w:val="32"/>
          <w:szCs w:val="32"/>
          <w:highlight w:val="none"/>
        </w:rPr>
        <w:t>绩效评价从项目决策、项目过程、项目产出、项目效益四个维度进行评价。评价对象为项目目标实施情况，评价核心为资金的支出完成情况和项目的产出效益</w:t>
      </w:r>
      <w:r>
        <w:rPr>
          <w:rFonts w:hint="default" w:ascii="Times New Roman" w:hAnsi="Times New Roman" w:eastAsia="仿宋_GB2312" w:cs="Times New Roman"/>
          <w:color w:val="000000"/>
          <w:spacing w:val="17"/>
          <w:sz w:val="32"/>
          <w:szCs w:val="32"/>
        </w:rPr>
        <w:t>。</w:t>
      </w:r>
    </w:p>
    <w:p w14:paraId="601B345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本次评价指标中，既有定性指标又有定量指标，各类指标因考核内容不同和客观标准不同存在较大差异，因此核定具体指标时采用了不同方法，具体评价方法如下：</w:t>
      </w:r>
    </w:p>
    <w:p w14:paraId="021922D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val="en-US" w:eastAsia="zh-CN"/>
        </w:rPr>
        <w:t>一</w:t>
      </w:r>
      <w:r>
        <w:rPr>
          <w:rFonts w:hint="default" w:ascii="Times New Roman" w:hAnsi="Times New Roman" w:eastAsia="仿宋_GB2312" w:cs="Times New Roman"/>
          <w:sz w:val="32"/>
          <w:szCs w:val="32"/>
          <w:highlight w:val="none"/>
        </w:rPr>
        <w:t>）因素分析法。是指综合分析影响绩效目标实现、实施效果的内外部因素的方法。</w:t>
      </w:r>
      <w:r>
        <w:rPr>
          <w:rFonts w:hint="eastAsia" w:ascii="Times New Roman" w:hAnsi="Times New Roman" w:eastAsia="仿宋_GB2312" w:cs="Times New Roman"/>
          <w:sz w:val="32"/>
          <w:szCs w:val="32"/>
          <w:highlight w:val="none"/>
          <w:lang w:val="en-US" w:eastAsia="zh-CN"/>
        </w:rPr>
        <w:t>选择因素分析法因其全面性、灵活性以及能够提供定量依据的特点。</w:t>
      </w:r>
    </w:p>
    <w:p w14:paraId="639F07AE">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14:paraId="73479BFB">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绩效评价标准通常包括计划标准、行业标准、历史标准等，用于对绩效指标完成情况进行比较、分析、评价。本次评价主要采用了计划标准。</w:t>
      </w:r>
    </w:p>
    <w:p w14:paraId="3349FC89">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p>
    <w:p w14:paraId="74881180">
      <w:pPr>
        <w:pStyle w:val="11"/>
        <w:numPr>
          <w:ilvl w:val="0"/>
          <w:numId w:val="3"/>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2842DA8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14:paraId="02683FF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3A5DB4C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06ADDB4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6FE5B83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1CE853E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0A7982D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5803297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21D4E7D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0342172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43F7E46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440F8DB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76452090">
      <w:pPr>
        <w:numPr>
          <w:ilvl w:val="0"/>
          <w:numId w:val="4"/>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49B8E6D7">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07C0F96E">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yellow"/>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default" w:ascii="Times New Roman" w:hAnsi="Times New Roman" w:eastAsia="仿宋_GB2312" w:cs="Times New Roman"/>
          <w:color w:val="auto"/>
          <w:sz w:val="32"/>
          <w:szCs w:val="32"/>
          <w:highlight w:val="none"/>
        </w:rPr>
        <w:t>2024年基本公共卫生服务资金</w:t>
      </w:r>
      <w:r>
        <w:rPr>
          <w:rFonts w:hint="default" w:ascii="Times New Roman" w:hAnsi="Times New Roman" w:eastAsia="仿宋_GB2312" w:cs="Times New Roman"/>
          <w:sz w:val="32"/>
          <w:szCs w:val="32"/>
          <w:highlight w:val="none"/>
        </w:rPr>
        <w:t>在高血压患者基层规范管理服务率等方面表现出色，达到了预期的标准与要求。同时，项目也在</w:t>
      </w:r>
      <w:r>
        <w:rPr>
          <w:rFonts w:hint="eastAsia" w:eastAsia="仿宋_GB2312" w:cs="Times New Roman"/>
          <w:color w:val="auto"/>
          <w:sz w:val="32"/>
          <w:szCs w:val="32"/>
          <w:highlight w:val="none"/>
          <w:lang w:val="en-US" w:eastAsia="zh-CN"/>
        </w:rPr>
        <w:t>基本公卫</w:t>
      </w:r>
      <w:r>
        <w:rPr>
          <w:rFonts w:hint="default" w:ascii="Times New Roman" w:hAnsi="Times New Roman" w:eastAsia="仿宋_GB2312" w:cs="Times New Roman"/>
          <w:sz w:val="32"/>
          <w:szCs w:val="32"/>
          <w:highlight w:val="none"/>
        </w:rPr>
        <w:t>取得了显著的成效，如基本公共卫生服务水平</w:t>
      </w:r>
      <w:r>
        <w:rPr>
          <w:rFonts w:hint="eastAsia" w:eastAsia="仿宋_GB2312" w:cs="Times New Roman"/>
          <w:sz w:val="32"/>
          <w:szCs w:val="32"/>
          <w:highlight w:val="none"/>
          <w:lang w:eastAsia="zh-CN"/>
        </w:rPr>
        <w:t>满意度达到</w:t>
      </w:r>
      <w:r>
        <w:rPr>
          <w:rFonts w:hint="eastAsia" w:eastAsia="仿宋_GB2312" w:cs="Times New Roman"/>
          <w:sz w:val="32"/>
          <w:szCs w:val="32"/>
          <w:highlight w:val="none"/>
          <w:lang w:val="en-US" w:eastAsia="zh-CN"/>
        </w:rPr>
        <w:t>96.67%</w:t>
      </w:r>
      <w:r>
        <w:rPr>
          <w:rFonts w:hint="default" w:ascii="Times New Roman" w:hAnsi="Times New Roman" w:eastAsia="仿宋_GB2312" w:cs="Times New Roman"/>
          <w:sz w:val="32"/>
          <w:szCs w:val="32"/>
          <w:highlight w:val="none"/>
        </w:rPr>
        <w:t>。</w:t>
      </w:r>
    </w:p>
    <w:p w14:paraId="55C0A2B3">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ascii="Times New Roman" w:hAnsi="Times New Roman" w:eastAsia="仿宋_GB2312" w:cs="Times New Roman"/>
          <w:sz w:val="32"/>
          <w:szCs w:val="32"/>
          <w:highlight w:val="none"/>
          <w:lang w:val="en-US" w:eastAsia="zh-CN"/>
        </w:rPr>
        <w:t>特克斯县卫生健康委员会</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14:paraId="5EB9CCFB">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效益等方面产生了积极的影响。具体而言，传染病和突发公共卫生事件报告率</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城乡居民公共卫生差距等方面的提升，为项目的利益相关者带来了实实在在的利益。</w:t>
      </w:r>
    </w:p>
    <w:p w14:paraId="02DBE67E">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w:t>
      </w:r>
      <w:r>
        <w:rPr>
          <w:rFonts w:hint="default" w:ascii="Times New Roman" w:hAnsi="Times New Roman" w:eastAsia="仿宋_GB2312" w:cs="Times New Roman"/>
          <w:color w:val="auto"/>
          <w:sz w:val="32"/>
          <w:szCs w:val="32"/>
          <w:highlight w:val="none"/>
        </w:rPr>
        <w:t>2024年基本公共卫生服务资金</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14:paraId="19C5A8C3">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6543A658">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 xml:space="preserve">总得分为 </w:t>
      </w:r>
      <w:r>
        <w:rPr>
          <w:rFonts w:hint="eastAsia" w:ascii="Times New Roman" w:hAnsi="Times New Roman" w:eastAsia="仿宋_GB2312" w:cs="Times New Roman"/>
          <w:b w:val="0"/>
          <w:bCs w:val="0"/>
          <w:highlight w:val="none"/>
          <w:lang w:val="en-US" w:eastAsia="zh-CN"/>
        </w:rPr>
        <w:t>99</w:t>
      </w:r>
      <w:r>
        <w:rPr>
          <w:rFonts w:hint="default" w:ascii="Times New Roman" w:hAnsi="Times New Roman" w:eastAsia="仿宋_GB2312" w:cs="Times New Roman"/>
          <w:b w:val="0"/>
          <w:bCs w:val="0"/>
          <w:highlight w:val="none"/>
        </w:rPr>
        <w:t xml:space="preserve">分，属于“优”。其中，项目决策类指标权重为20分，得分为 </w:t>
      </w:r>
      <w:r>
        <w:rPr>
          <w:rFonts w:hint="eastAsia" w:ascii="Times New Roman" w:hAnsi="Times New Roman" w:eastAsia="仿宋_GB2312" w:cs="Times New Roman"/>
          <w:b w:val="0"/>
          <w:bCs w:val="0"/>
          <w:highlight w:val="none"/>
          <w:lang w:val="en-US" w:eastAsia="zh-CN"/>
        </w:rPr>
        <w:t>19</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95</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05324091">
      <w:pPr>
        <w:pStyle w:val="11"/>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53500CF3">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0006D419">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3020CA24">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4282E6D2">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3CA93139">
        <w:tblPrEx>
          <w:tblCellMar>
            <w:top w:w="0" w:type="dxa"/>
            <w:left w:w="108" w:type="dxa"/>
            <w:bottom w:w="0" w:type="dxa"/>
            <w:right w:w="108" w:type="dxa"/>
          </w:tblCellMar>
        </w:tblPrEx>
        <w:trPr>
          <w:trHeight w:val="325"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8123F0A">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72DC3859">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E588045">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19</w:t>
            </w:r>
          </w:p>
        </w:tc>
      </w:tr>
      <w:tr w14:paraId="46440D7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CC527B0">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7E09F064">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89431DB">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48FBAAC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3301915">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1FEA1111">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5785752E">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14:paraId="00943FB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BFD497F">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7202B17F">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30999842">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16F391A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59191C2">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37A2E334">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2EBA86FD">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99</w:t>
            </w:r>
          </w:p>
        </w:tc>
      </w:tr>
    </w:tbl>
    <w:p w14:paraId="3D7F98BD">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3AADC50C">
      <w:pPr>
        <w:pStyle w:val="11"/>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26CFB72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19</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lang w:val="en-US" w:eastAsia="zh-CN"/>
        </w:rPr>
        <w:t>%。</w:t>
      </w:r>
    </w:p>
    <w:p w14:paraId="216919F9">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6598F13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4A965FF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1732837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53FBAC3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0441C646">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270BCD47">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1BACC18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2D1B01A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23FED1F3">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0AC1B06E">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57A419D3">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7CC07E1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6F720DC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5473A5C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2F65034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6A47F50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2BFE7AD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7F78B91B">
      <w:pPr>
        <w:pStyle w:val="11"/>
        <w:numPr>
          <w:ilvl w:val="0"/>
          <w:numId w:val="5"/>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14:paraId="43A97CC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32407283">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14:paraId="7E5F2D8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0B03D3F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w:t>
      </w:r>
      <w:r>
        <w:rPr>
          <w:rFonts w:hint="default" w:ascii="Times New Roman" w:hAnsi="Times New Roman" w:eastAsia="仿宋_GB2312" w:cs="Times New Roman"/>
          <w:sz w:val="32"/>
          <w:szCs w:val="32"/>
          <w:highlight w:val="none"/>
          <w:lang w:val="en-US" w:eastAsia="zh-CN"/>
        </w:rPr>
        <w:t>总投资959.1万元，财政资金及时足额到位，到位率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r>
        <w:rPr>
          <w:rFonts w:hint="default" w:ascii="Times New Roman" w:hAnsi="Times New Roman" w:eastAsia="仿宋_GB2312" w:cs="Times New Roman"/>
          <w:sz w:val="32"/>
          <w:szCs w:val="32"/>
          <w:lang w:val="en-US" w:eastAsia="zh-CN"/>
        </w:rPr>
        <w:t>。</w:t>
      </w:r>
    </w:p>
    <w:p w14:paraId="75294DE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63E8240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预算资金支出958.70万元，预算执行率为99.96%</w:t>
      </w:r>
      <w:r>
        <w:rPr>
          <w:rFonts w:hint="default" w:ascii="Times New Roman" w:hAnsi="Times New Roman" w:eastAsia="仿宋_GB2312" w:cs="Times New Roman"/>
          <w:sz w:val="32"/>
          <w:szCs w:val="32"/>
          <w:lang w:val="en-US" w:eastAsia="zh-CN"/>
        </w:rPr>
        <w:t>。</w:t>
      </w:r>
    </w:p>
    <w:p w14:paraId="7AA39F6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67042AB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6146BBE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4904ED2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60B0E4CB">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14:paraId="1B97A96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14:paraId="0353AF2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209CBD0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58E07A2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517027D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167BEB5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6E84919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48DEF22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4607868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305A148E">
      <w:pPr>
        <w:pStyle w:val="12"/>
        <w:numPr>
          <w:ilvl w:val="0"/>
          <w:numId w:val="5"/>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548A58A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eastAsia="仿宋_GB2312" w:cs="Times New Roman"/>
          <w:sz w:val="32"/>
          <w:szCs w:val="32"/>
          <w:highlight w:val="none"/>
          <w:lang w:val="en-US" w:eastAsia="zh-CN"/>
        </w:rPr>
        <w:t>10</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具体产出指标完成情况如下：</w:t>
      </w:r>
    </w:p>
    <w:p w14:paraId="5300403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4D0FC3D9">
      <w:pPr>
        <w:shd w:val="clear" w:color="auto" w:fill="auto"/>
        <w:spacing w:line="600" w:lineRule="exact"/>
        <w:ind w:firstLine="640" w:firstLineChars="200"/>
        <w:outlineLvl w:val="0"/>
        <w:rPr>
          <w:rFonts w:hint="default" w:ascii="Times New Roman" w:hAnsi="Times New Roman" w:cs="Times New Roman"/>
        </w:rPr>
      </w:pPr>
      <w:r>
        <w:rPr>
          <w:rFonts w:hint="default" w:ascii="Times New Roman" w:hAnsi="Times New Roman" w:eastAsia="仿宋_GB2312" w:cs="Times New Roman"/>
          <w:sz w:val="32"/>
          <w:szCs w:val="32"/>
          <w:highlight w:val="none"/>
        </w:rPr>
        <w:t xml:space="preserve">指标1：适龄儿童国家免疫规划疫苗接种率，指标值： &gt;=90%，实际完成值：96%，指标完成率 </w:t>
      </w:r>
      <w:r>
        <w:rPr>
          <w:rFonts w:hint="eastAsia" w:eastAsia="仿宋_GB2312" w:cs="Times New Roman"/>
          <w:sz w:val="32"/>
          <w:szCs w:val="32"/>
          <w:highlight w:val="none"/>
          <w:lang w:val="en-US" w:eastAsia="zh-CN"/>
        </w:rPr>
        <w:t>106.67</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，偏差原因：适龄儿童国家免疫规划疫苗接种率均达到或高于国家年度任务。</w:t>
      </w:r>
    </w:p>
    <w:p w14:paraId="566D3C2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 xml:space="preserve">：7岁以下儿童健康管理率，指标值：&gt;=85%  ，实际完成值： 97.33% ，指标完成率 </w:t>
      </w:r>
      <w:r>
        <w:rPr>
          <w:rFonts w:hint="eastAsia" w:eastAsia="仿宋_GB2312" w:cs="Times New Roman"/>
          <w:sz w:val="32"/>
          <w:szCs w:val="32"/>
          <w:highlight w:val="none"/>
          <w:lang w:val="en-US" w:eastAsia="zh-CN"/>
        </w:rPr>
        <w:t>114.51</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，偏差原因：7岁以下儿童健康管理率均达到或高于国家年度任务。</w:t>
      </w:r>
    </w:p>
    <w:p w14:paraId="55CB2BC5">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 xml:space="preserve">：孕产妇系统管理率，指标值：&gt;=90%，实际完成值：90.73% ，指标完成率 </w:t>
      </w:r>
      <w:r>
        <w:rPr>
          <w:rFonts w:hint="eastAsia" w:eastAsia="仿宋_GB2312" w:cs="Times New Roman"/>
          <w:sz w:val="32"/>
          <w:szCs w:val="32"/>
          <w:highlight w:val="none"/>
          <w:lang w:val="en-US" w:eastAsia="zh-CN"/>
        </w:rPr>
        <w:t>100.81</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eastAsia="zh-CN"/>
        </w:rPr>
        <w:t>偏差原因：</w:t>
      </w:r>
      <w:r>
        <w:rPr>
          <w:rFonts w:hint="default" w:ascii="Times New Roman" w:hAnsi="Times New Roman" w:eastAsia="仿宋_GB2312" w:cs="Times New Roman"/>
          <w:sz w:val="32"/>
          <w:szCs w:val="32"/>
          <w:highlight w:val="none"/>
        </w:rPr>
        <w:t>孕产妇系统管理率</w:t>
      </w:r>
      <w:r>
        <w:rPr>
          <w:rFonts w:hint="default" w:ascii="Times New Roman" w:hAnsi="Times New Roman" w:eastAsia="仿宋_GB2312" w:cs="Times New Roman"/>
          <w:sz w:val="32"/>
          <w:szCs w:val="32"/>
          <w:highlight w:val="none"/>
          <w:lang w:eastAsia="zh-CN"/>
        </w:rPr>
        <w:t>均达到或高于国家年度任务</w:t>
      </w:r>
      <w:r>
        <w:rPr>
          <w:rFonts w:hint="eastAsia" w:eastAsia="仿宋_GB2312" w:cs="Times New Roman"/>
          <w:sz w:val="32"/>
          <w:szCs w:val="32"/>
          <w:highlight w:val="none"/>
          <w:lang w:eastAsia="zh-CN"/>
        </w:rPr>
        <w:t>。</w:t>
      </w:r>
    </w:p>
    <w:p w14:paraId="10DA85B1">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：高血压患者管理人数，指标值：=11541人 ，实际完成值：</w:t>
      </w:r>
      <w:r>
        <w:rPr>
          <w:rFonts w:hint="eastAsia" w:eastAsia="仿宋_GB2312" w:cs="Times New Roman"/>
          <w:sz w:val="32"/>
          <w:szCs w:val="32"/>
          <w:highlight w:val="none"/>
          <w:lang w:val="en-US" w:eastAsia="zh-CN"/>
        </w:rPr>
        <w:t>13816人</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119.71</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，偏差原因：健康教育覆盖城乡，个体化健康教育得到推广。重点人群健康管理持续强化。</w:t>
      </w:r>
    </w:p>
    <w:p w14:paraId="6DA4A1D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：2型糖尿病患者管理人数，指标值：=2512人，实际完成值：</w:t>
      </w:r>
      <w:r>
        <w:rPr>
          <w:rFonts w:hint="eastAsia" w:eastAsia="仿宋_GB2312" w:cs="Times New Roman"/>
          <w:sz w:val="32"/>
          <w:szCs w:val="32"/>
          <w:highlight w:val="none"/>
          <w:lang w:val="en-US" w:eastAsia="zh-CN"/>
        </w:rPr>
        <w:t>3545人</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141.12</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，偏差原因：2型糖尿病患者基层规范管理服务率均达到或高于国家年度任务。</w:t>
      </w:r>
    </w:p>
    <w:p w14:paraId="6BB4B89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rPr>
        <w:t>：肺结核患者管理率，指标值：&gt;=90%，实际完成值：100%，指标完成率</w:t>
      </w:r>
      <w:r>
        <w:rPr>
          <w:rFonts w:hint="eastAsia" w:eastAsia="仿宋_GB2312" w:cs="Times New Roman"/>
          <w:sz w:val="32"/>
          <w:szCs w:val="32"/>
          <w:highlight w:val="none"/>
          <w:lang w:val="en-US" w:eastAsia="zh-CN"/>
        </w:rPr>
        <w:t>111.11</w:t>
      </w:r>
      <w:r>
        <w:rPr>
          <w:rFonts w:hint="default" w:ascii="Times New Roman" w:hAnsi="Times New Roman" w:eastAsia="仿宋_GB2312" w:cs="Times New Roman"/>
          <w:sz w:val="32"/>
          <w:szCs w:val="32"/>
          <w:highlight w:val="none"/>
        </w:rPr>
        <w:t xml:space="preserve"> %</w:t>
      </w:r>
      <w:r>
        <w:rPr>
          <w:rFonts w:hint="default" w:ascii="Times New Roman" w:hAnsi="Times New Roman" w:eastAsia="仿宋_GB2312" w:cs="Times New Roman"/>
          <w:sz w:val="32"/>
          <w:szCs w:val="32"/>
          <w:highlight w:val="none"/>
          <w:lang w:eastAsia="zh-CN"/>
        </w:rPr>
        <w:t>。偏差原因：肺结核患者管理率均达到或高于国家年度任务</w:t>
      </w:r>
      <w:r>
        <w:rPr>
          <w:rFonts w:hint="eastAsia" w:eastAsia="仿宋_GB2312" w:cs="Times New Roman"/>
          <w:sz w:val="32"/>
          <w:szCs w:val="32"/>
          <w:highlight w:val="none"/>
          <w:lang w:eastAsia="zh-CN"/>
        </w:rPr>
        <w:t>。</w:t>
      </w:r>
    </w:p>
    <w:p w14:paraId="573F21B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rPr>
        <w:t>：社区在册居家严重精神障碍患者健康管理率，指标值：&gt;=80%，实际完成值：87.2%，指标完成率</w:t>
      </w:r>
      <w:r>
        <w:rPr>
          <w:rFonts w:hint="eastAsia" w:eastAsia="仿宋_GB2312" w:cs="Times New Roman"/>
          <w:sz w:val="32"/>
          <w:szCs w:val="32"/>
          <w:highlight w:val="none"/>
          <w:lang w:val="en-US" w:eastAsia="zh-CN"/>
        </w:rPr>
        <w:t>109</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，偏差原因：社区在册居家严重精神障碍患者健康管理率均达到或高于国家年度任务。</w:t>
      </w:r>
    </w:p>
    <w:p w14:paraId="2DB374C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8</w:t>
      </w:r>
      <w:r>
        <w:rPr>
          <w:rFonts w:hint="default" w:ascii="Times New Roman" w:hAnsi="Times New Roman" w:eastAsia="仿宋_GB2312" w:cs="Times New Roman"/>
          <w:sz w:val="32"/>
          <w:szCs w:val="32"/>
          <w:highlight w:val="none"/>
        </w:rPr>
        <w:t>：儿童中医药健康管理率，指标值：&gt;=77% ，实际完成值：99.46%，指标完成率</w:t>
      </w:r>
      <w:r>
        <w:rPr>
          <w:rFonts w:hint="eastAsia" w:eastAsia="仿宋_GB2312" w:cs="Times New Roman"/>
          <w:sz w:val="32"/>
          <w:szCs w:val="32"/>
          <w:highlight w:val="none"/>
          <w:lang w:val="en-US" w:eastAsia="zh-CN"/>
        </w:rPr>
        <w:t>129.17</w:t>
      </w:r>
      <w:r>
        <w:rPr>
          <w:rFonts w:hint="default" w:ascii="Times New Roman" w:hAnsi="Times New Roman" w:eastAsia="仿宋_GB2312" w:cs="Times New Roman"/>
          <w:sz w:val="32"/>
          <w:szCs w:val="32"/>
          <w:highlight w:val="none"/>
        </w:rPr>
        <w:t xml:space="preserve"> %</w:t>
      </w:r>
      <w:r>
        <w:rPr>
          <w:rFonts w:hint="default" w:ascii="Times New Roman" w:hAnsi="Times New Roman" w:eastAsia="仿宋_GB2312" w:cs="Times New Roman"/>
          <w:sz w:val="32"/>
          <w:szCs w:val="32"/>
          <w:highlight w:val="none"/>
          <w:lang w:eastAsia="zh-CN"/>
        </w:rPr>
        <w:t>，偏差原因：儿童中医药健康管理率均达到或高于国家年度任务。</w:t>
      </w:r>
    </w:p>
    <w:p w14:paraId="029BB379">
      <w:pPr>
        <w:shd w:val="clear" w:color="auto" w:fill="auto"/>
        <w:spacing w:line="600" w:lineRule="exact"/>
        <w:ind w:firstLine="640" w:firstLineChars="200"/>
        <w:outlineLvl w:val="0"/>
        <w:rPr>
          <w:rFonts w:hint="default" w:ascii="Times New Roman" w:hAnsi="Times New Roman" w:eastAsia="仿宋_GB2312" w:cs="Times New Roman"/>
          <w:color w:val="FF0000"/>
          <w:sz w:val="32"/>
          <w:szCs w:val="32"/>
          <w:highlight w:val="none"/>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rPr>
        <w:t>：老年人中医药健康管理率，指标值：&gt;=70%，实际完成值：83.04%，指标完成率</w:t>
      </w:r>
      <w:r>
        <w:rPr>
          <w:rFonts w:hint="eastAsia" w:eastAsia="仿宋_GB2312" w:cs="Times New Roman"/>
          <w:sz w:val="32"/>
          <w:szCs w:val="32"/>
          <w:highlight w:val="none"/>
          <w:lang w:val="en-US" w:eastAsia="zh-CN"/>
        </w:rPr>
        <w:t>118.63</w:t>
      </w:r>
      <w:r>
        <w:rPr>
          <w:rFonts w:hint="default" w:ascii="Times New Roman" w:hAnsi="Times New Roman" w:eastAsia="仿宋_GB2312" w:cs="Times New Roman"/>
          <w:sz w:val="32"/>
          <w:szCs w:val="32"/>
          <w:highlight w:val="none"/>
        </w:rPr>
        <w:t xml:space="preserve"> %</w:t>
      </w:r>
      <w:r>
        <w:rPr>
          <w:rFonts w:hint="default" w:ascii="Times New Roman" w:hAnsi="Times New Roman" w:eastAsia="仿宋_GB2312" w:cs="Times New Roman"/>
          <w:sz w:val="32"/>
          <w:szCs w:val="32"/>
          <w:highlight w:val="none"/>
          <w:lang w:eastAsia="zh-CN"/>
        </w:rPr>
        <w:t>。偏差原因：老年人中医药健康管理率均达到或高于国家年度任务</w:t>
      </w:r>
      <w:r>
        <w:rPr>
          <w:rFonts w:hint="eastAsia" w:eastAsia="仿宋_GB2312" w:cs="Times New Roman"/>
          <w:sz w:val="32"/>
          <w:szCs w:val="32"/>
          <w:highlight w:val="none"/>
          <w:lang w:eastAsia="zh-CN"/>
        </w:rPr>
        <w:t>。</w:t>
      </w:r>
    </w:p>
    <w:p w14:paraId="1D46B914">
      <w:pPr>
        <w:shd w:val="clear" w:color="auto" w:fill="auto"/>
        <w:spacing w:line="600" w:lineRule="exact"/>
        <w:ind w:firstLine="640" w:firstLineChars="200"/>
        <w:outlineLvl w:val="0"/>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10</w:t>
      </w:r>
      <w:r>
        <w:rPr>
          <w:rFonts w:hint="default" w:ascii="Times New Roman" w:hAnsi="Times New Roman" w:eastAsia="仿宋_GB2312" w:cs="Times New Roman"/>
          <w:sz w:val="32"/>
          <w:szCs w:val="32"/>
          <w:highlight w:val="none"/>
        </w:rPr>
        <w:t xml:space="preserve">：卫生监督协管各专业年巡查（访）2次完成率，指标值：&gt;=90%，实际完成值：100%，指标完成率 </w:t>
      </w:r>
      <w:r>
        <w:rPr>
          <w:rFonts w:hint="eastAsia" w:eastAsia="仿宋_GB2312" w:cs="Times New Roman"/>
          <w:sz w:val="32"/>
          <w:szCs w:val="32"/>
          <w:highlight w:val="none"/>
          <w:lang w:val="en-US" w:eastAsia="zh-CN"/>
        </w:rPr>
        <w:t>111.11</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，偏差原因：卫生监督协管各专业年巡查（访）2次均完成</w:t>
      </w:r>
      <w:r>
        <w:rPr>
          <w:rFonts w:hint="eastAsia" w:eastAsia="仿宋_GB2312" w:cs="Times New Roman"/>
          <w:sz w:val="32"/>
          <w:szCs w:val="32"/>
          <w:highlight w:val="none"/>
          <w:lang w:eastAsia="zh-CN"/>
        </w:rPr>
        <w:t>。</w:t>
      </w:r>
    </w:p>
    <w:p w14:paraId="266FD807">
      <w:pPr>
        <w:shd w:val="clear" w:color="auto" w:fill="auto"/>
        <w:spacing w:line="600" w:lineRule="exact"/>
        <w:ind w:firstLine="640" w:firstLineChars="200"/>
        <w:outlineLvl w:val="0"/>
        <w:rPr>
          <w:rFonts w:hint="default" w:ascii="Times New Roman" w:hAnsi="Times New Roman" w:cs="Times New Roma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居民规范化电子健康档案覆盖率完成率</w:t>
      </w:r>
      <w:r>
        <w:rPr>
          <w:rFonts w:hint="default" w:ascii="Times New Roman" w:hAnsi="Times New Roman" w:eastAsia="仿宋_GB2312" w:cs="Times New Roman"/>
          <w:sz w:val="32"/>
          <w:szCs w:val="32"/>
          <w:highlight w:val="none"/>
        </w:rPr>
        <w:t xml:space="preserve">  ，指标值：&gt;=62%，实际完成值：88.2%，指标完成率</w:t>
      </w:r>
      <w:r>
        <w:rPr>
          <w:rFonts w:hint="eastAsia" w:eastAsia="仿宋_GB2312" w:cs="Times New Roman"/>
          <w:sz w:val="32"/>
          <w:szCs w:val="32"/>
          <w:highlight w:val="none"/>
          <w:lang w:val="en-US" w:eastAsia="zh-CN"/>
        </w:rPr>
        <w:t>142.26</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，偏差原因：居民规范化电子健康档案覆盖率均达到或高于国家年度任务。</w:t>
      </w:r>
    </w:p>
    <w:p w14:paraId="46F5F136">
      <w:pPr>
        <w:shd w:val="clear" w:color="auto" w:fill="auto"/>
        <w:spacing w:line="600" w:lineRule="exact"/>
        <w:ind w:firstLine="640" w:firstLineChars="200"/>
        <w:outlineLvl w:val="0"/>
        <w:rPr>
          <w:rFonts w:hint="default" w:ascii="Times New Roman" w:hAnsi="Times New Roman" w:eastAsia="仿宋_GB2312" w:cs="Times New Roman"/>
          <w:color w:val="FF0000"/>
          <w:sz w:val="32"/>
          <w:szCs w:val="32"/>
          <w:highlight w:val="none"/>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高血压患者基层规范管理服务率</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&gt;=62%</w:t>
      </w:r>
      <w:r>
        <w:rPr>
          <w:rFonts w:hint="default" w:ascii="Times New Roman" w:hAnsi="Times New Roman" w:eastAsia="仿宋_GB2312" w:cs="Times New Roman"/>
          <w:sz w:val="32"/>
          <w:szCs w:val="32"/>
          <w:highlight w:val="none"/>
        </w:rPr>
        <w:t>，实际完成值：78.67%，指标完成率</w:t>
      </w:r>
      <w:r>
        <w:rPr>
          <w:rFonts w:hint="eastAsia" w:eastAsia="仿宋_GB2312" w:cs="Times New Roman"/>
          <w:sz w:val="32"/>
          <w:szCs w:val="32"/>
          <w:highlight w:val="none"/>
          <w:lang w:val="en-US" w:eastAsia="zh-CN"/>
        </w:rPr>
        <w:t>126.89</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，偏差原因：高血压患者基层规范管理服务率均达到或高于国家年度任务。</w:t>
      </w:r>
    </w:p>
    <w:p w14:paraId="5159423A">
      <w:pPr>
        <w:shd w:val="clear" w:color="auto" w:fill="auto"/>
        <w:spacing w:line="600" w:lineRule="exact"/>
        <w:ind w:firstLine="640" w:firstLineChars="200"/>
        <w:outlineLvl w:val="0"/>
        <w:rPr>
          <w:rFonts w:hint="default" w:ascii="Times New Roman" w:hAnsi="Times New Roman" w:eastAsia="仿宋_GB2312" w:cs="Times New Roman"/>
          <w:color w:val="FF0000"/>
          <w:sz w:val="32"/>
          <w:szCs w:val="32"/>
          <w:highlight w:val="none"/>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 xml:space="preserve">2型糖尿病患者基层规范管理服务率 </w:t>
      </w:r>
      <w:r>
        <w:rPr>
          <w:rFonts w:hint="default" w:ascii="Times New Roman" w:hAnsi="Times New Roman" w:eastAsia="仿宋_GB2312" w:cs="Times New Roman"/>
          <w:sz w:val="32"/>
          <w:szCs w:val="32"/>
          <w:highlight w:val="none"/>
        </w:rPr>
        <w:t>，指标值：&gt;=62%，实际完成值：77.52%，指标完成率</w:t>
      </w:r>
      <w:r>
        <w:rPr>
          <w:rFonts w:hint="eastAsia" w:eastAsia="仿宋_GB2312" w:cs="Times New Roman"/>
          <w:sz w:val="32"/>
          <w:szCs w:val="32"/>
          <w:highlight w:val="none"/>
          <w:lang w:val="en-US" w:eastAsia="zh-CN"/>
        </w:rPr>
        <w:t>125.03</w:t>
      </w:r>
      <w:r>
        <w:rPr>
          <w:rFonts w:hint="default" w:ascii="Times New Roman" w:hAnsi="Times New Roman" w:eastAsia="仿宋_GB2312" w:cs="Times New Roman"/>
          <w:sz w:val="32"/>
          <w:szCs w:val="32"/>
          <w:highlight w:val="none"/>
        </w:rPr>
        <w:t xml:space="preserve"> %</w:t>
      </w:r>
      <w:r>
        <w:rPr>
          <w:rFonts w:hint="default" w:ascii="Times New Roman" w:hAnsi="Times New Roman" w:eastAsia="仿宋_GB2312" w:cs="Times New Roman"/>
          <w:sz w:val="32"/>
          <w:szCs w:val="32"/>
          <w:highlight w:val="none"/>
          <w:lang w:eastAsia="zh-CN"/>
        </w:rPr>
        <w:t>，偏差原因：2型糖尿病患者基层规范管理服务率均达到或高于国家年度任务。</w:t>
      </w:r>
    </w:p>
    <w:p w14:paraId="325122ED">
      <w:pPr>
        <w:shd w:val="clear" w:color="auto" w:fill="auto"/>
        <w:spacing w:line="600" w:lineRule="exact"/>
        <w:ind w:firstLine="640" w:firstLineChars="200"/>
        <w:outlineLvl w:val="0"/>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：65岁及以上老年人城乡社区规范健康管理服务率，指标值：&gt;=67% ，实际完成值：77.55%，指标完成率</w:t>
      </w:r>
      <w:r>
        <w:rPr>
          <w:rFonts w:hint="eastAsia" w:eastAsia="仿宋_GB2312" w:cs="Times New Roman"/>
          <w:sz w:val="32"/>
          <w:szCs w:val="32"/>
          <w:highlight w:val="none"/>
          <w:lang w:val="en-US" w:eastAsia="zh-CN"/>
        </w:rPr>
        <w:t>115.75</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。偏差原因：65岁及以上老年人城乡社区规范健康管理服务率均达到或高于国家年度任务</w:t>
      </w:r>
      <w:r>
        <w:rPr>
          <w:rFonts w:hint="eastAsia" w:eastAsia="仿宋_GB2312" w:cs="Times New Roman"/>
          <w:sz w:val="32"/>
          <w:szCs w:val="32"/>
          <w:highlight w:val="none"/>
          <w:lang w:eastAsia="zh-CN"/>
        </w:rPr>
        <w:t>。</w:t>
      </w:r>
    </w:p>
    <w:p w14:paraId="5297B84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：资金支付及时率</w:t>
      </w:r>
      <w:r>
        <w:rPr>
          <w:rFonts w:hint="eastAsia"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rPr>
        <w:t>，指标值：=100%，实际完成值：=100%，指标完成率 =100%</w:t>
      </w:r>
      <w:r>
        <w:rPr>
          <w:rFonts w:hint="default" w:ascii="Times New Roman" w:hAnsi="Times New Roman" w:eastAsia="仿宋_GB2312" w:cs="Times New Roman"/>
          <w:sz w:val="32"/>
          <w:szCs w:val="32"/>
          <w:highlight w:val="none"/>
          <w:lang w:eastAsia="zh-CN"/>
        </w:rPr>
        <w:t>。</w:t>
      </w:r>
    </w:p>
    <w:p w14:paraId="55029C05">
      <w:pPr>
        <w:pStyle w:val="12"/>
        <w:numPr>
          <w:ilvl w:val="0"/>
          <w:numId w:val="5"/>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742571A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14:paraId="49971D5D">
      <w:pPr>
        <w:numPr>
          <w:ilvl w:val="0"/>
          <w:numId w:val="6"/>
        </w:num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实施效益</w:t>
      </w:r>
    </w:p>
    <w:p w14:paraId="14961CA5">
      <w:pPr>
        <w:numPr>
          <w:ilvl w:val="0"/>
          <w:numId w:val="0"/>
        </w:numPr>
        <w:shd w:val="clear" w:color="auto" w:fill="auto"/>
        <w:spacing w:line="600" w:lineRule="exact"/>
        <w:ind w:firstLine="320" w:firstLineChars="100"/>
        <w:outlineLvl w:val="0"/>
        <w:rPr>
          <w:rFonts w:hint="default" w:ascii="Times New Roman" w:hAnsi="Times New Roman" w:eastAsia="仿宋_GB2312" w:cs="Times New Roman"/>
          <w:color w:val="FF0000"/>
          <w:sz w:val="32"/>
          <w:szCs w:val="32"/>
          <w:highlight w:val="yellow"/>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r>
        <w:rPr>
          <w:rFonts w:hint="eastAsia" w:eastAsia="仿宋_GB2312" w:cs="Times New Roman"/>
          <w:sz w:val="32"/>
          <w:szCs w:val="32"/>
          <w:highlight w:val="none"/>
          <w:lang w:val="en-US" w:eastAsia="zh-CN"/>
        </w:rPr>
        <w:t>传染病和突发公共卫生事件报告率</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 xml:space="preserve"> &gt;=95%</w:t>
      </w:r>
      <w:r>
        <w:rPr>
          <w:rFonts w:hint="default" w:ascii="Times New Roman" w:hAnsi="Times New Roman" w:eastAsia="仿宋_GB2312" w:cs="Times New Roman"/>
          <w:sz w:val="32"/>
          <w:szCs w:val="32"/>
          <w:highlight w:val="none"/>
        </w:rPr>
        <w:t>，实际完成值：100%，指标完成率</w:t>
      </w:r>
      <w:r>
        <w:rPr>
          <w:rFonts w:hint="eastAsia" w:eastAsia="仿宋_GB2312" w:cs="Times New Roman"/>
          <w:sz w:val="32"/>
          <w:szCs w:val="32"/>
          <w:highlight w:val="none"/>
          <w:lang w:val="en-US" w:eastAsia="zh-CN"/>
        </w:rPr>
        <w:t>105.26</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val="en-US" w:eastAsia="zh-CN"/>
        </w:rPr>
        <w:t>传染病和突发公共卫生事件报告率均达到或高于国家年度任务</w:t>
      </w:r>
      <w:r>
        <w:rPr>
          <w:rFonts w:hint="default" w:ascii="Times New Roman" w:hAnsi="Times New Roman" w:eastAsia="仿宋_GB2312" w:cs="Times New Roman"/>
          <w:sz w:val="32"/>
          <w:szCs w:val="32"/>
          <w:highlight w:val="none"/>
          <w:lang w:eastAsia="zh-CN"/>
        </w:rPr>
        <w:t>。</w:t>
      </w:r>
    </w:p>
    <w:p w14:paraId="78932BA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②生态效益指标</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城乡居民公共卫生差距</w:t>
      </w:r>
      <w:r>
        <w:rPr>
          <w:rFonts w:hint="default" w:ascii="Times New Roman" w:hAnsi="Times New Roman" w:eastAsia="仿宋_GB2312" w:cs="Times New Roman"/>
          <w:sz w:val="32"/>
          <w:szCs w:val="32"/>
          <w:highlight w:val="none"/>
        </w:rPr>
        <w:t xml:space="preserve">，指标值：不断缩小，实际完成值：不断缩小，指标完成率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14:paraId="4A9AA40A">
      <w:pPr>
        <w:shd w:val="clear" w:color="auto" w:fill="auto"/>
        <w:spacing w:line="600" w:lineRule="exact"/>
        <w:ind w:firstLine="640" w:firstLineChars="200"/>
        <w:outlineLvl w:val="0"/>
        <w:rPr>
          <w:rFonts w:hint="default" w:ascii="Times New Roman" w:hAnsi="Times New Roman" w:eastAsia="仿宋_GB2312" w:cs="Times New Roman"/>
          <w:color w:val="FF0000"/>
          <w:sz w:val="32"/>
          <w:szCs w:val="32"/>
          <w:highlight w:val="none"/>
        </w:rPr>
      </w:pPr>
      <w:r>
        <w:rPr>
          <w:rFonts w:hint="default" w:ascii="Times New Roman" w:hAnsi="Times New Roman" w:eastAsia="仿宋_GB2312" w:cs="Times New Roman"/>
          <w:sz w:val="32"/>
          <w:szCs w:val="32"/>
          <w:highlight w:val="none"/>
          <w:lang w:val="en-US" w:eastAsia="zh-CN"/>
        </w:rPr>
        <w:t>2.满意度</w:t>
      </w: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w:t>
      </w:r>
      <w:r>
        <w:rPr>
          <w:rFonts w:hint="eastAsia" w:eastAsia="仿宋_GB2312" w:cs="Times New Roman"/>
          <w:b w:val="0"/>
          <w:bCs w:val="0"/>
          <w:color w:val="000000" w:themeColor="text1"/>
          <w:sz w:val="32"/>
          <w:szCs w:val="32"/>
          <w:highlight w:val="none"/>
          <w:lang w:val="en-US" w:eastAsia="zh-CN"/>
          <w14:textFill>
            <w14:solidFill>
              <w14:schemeClr w14:val="tx1"/>
            </w14:solidFill>
          </w14:textFill>
        </w:rPr>
        <w:t>基本公共卫生服务水平</w:t>
      </w:r>
      <w:r>
        <w:rPr>
          <w:rFonts w:hint="default" w:ascii="Times New Roman" w:hAnsi="Times New Roman" w:eastAsia="仿宋_GB2312" w:cs="Times New Roman"/>
          <w:sz w:val="32"/>
          <w:szCs w:val="32"/>
          <w:highlight w:val="none"/>
        </w:rPr>
        <w:t>，指标值：&gt;=95%，实际完成值：96.67%，指标完成率</w:t>
      </w:r>
      <w:r>
        <w:rPr>
          <w:rFonts w:hint="eastAsia" w:eastAsia="仿宋_GB2312" w:cs="Times New Roman"/>
          <w:sz w:val="32"/>
          <w:szCs w:val="32"/>
          <w:highlight w:val="none"/>
          <w:lang w:val="en-US" w:eastAsia="zh-CN"/>
        </w:rPr>
        <w:t>101.76</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国家基本公共卫生服务项目，是促进基本公共卫生服务逐步均等化的重要内容，通过对儿童、孕产妇、老年人、慢性疾病患者为重点人群，面向全体居民免费提供的最基本的公共卫生服务，农牧民群众获得感、满意度进一步增强。</w:t>
      </w:r>
    </w:p>
    <w:p w14:paraId="16DC14C9">
      <w:pPr>
        <w:shd w:val="clear" w:color="auto" w:fill="auto"/>
        <w:spacing w:line="600" w:lineRule="exact"/>
        <w:outlineLvl w:val="0"/>
        <w:rPr>
          <w:rFonts w:hint="default" w:ascii="Times New Roman" w:hAnsi="Times New Roman" w:eastAsia="仿宋_GB2312" w:cs="Times New Roman"/>
          <w:sz w:val="32"/>
          <w:szCs w:val="32"/>
          <w:highlight w:val="none"/>
          <w:lang w:val="en-US" w:eastAsia="zh-CN"/>
        </w:rPr>
      </w:pPr>
    </w:p>
    <w:p w14:paraId="138FB3CF">
      <w:pPr>
        <w:spacing w:line="560" w:lineRule="exact"/>
        <w:ind w:firstLine="643" w:firstLineChars="200"/>
        <w:rPr>
          <w:rFonts w:hint="default" w:ascii="Times New Roman" w:hAnsi="Times New Roman" w:eastAsia="楷体_GB2312" w:cs="Times New Roman"/>
          <w:b/>
          <w:bCs/>
          <w:sz w:val="32"/>
          <w:szCs w:val="32"/>
          <w:lang w:val="en-U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rPr>
        <w:t>预算执行进度与绩效指标总体完成率偏差</w:t>
      </w:r>
    </w:p>
    <w:p w14:paraId="0D6522FD">
      <w:pPr>
        <w:pStyle w:val="21"/>
        <w:spacing w:line="560" w:lineRule="exact"/>
        <w:ind w:firstLine="640"/>
        <w:rPr>
          <w:rFonts w:hint="default" w:ascii="Times New Roman" w:hAnsi="Times New Roman" w:eastAsia="方正仿宋_GBK" w:cs="Times New Roman"/>
          <w:sz w:val="32"/>
          <w:szCs w:val="32"/>
          <w:highlight w:val="yellow"/>
        </w:rPr>
      </w:pPr>
      <w:r>
        <w:rPr>
          <w:rFonts w:hint="eastAsia" w:ascii="Times New Roman" w:hAnsi="Times New Roman" w:eastAsia="仿宋_GB2312" w:cs="Times New Roman"/>
          <w:kern w:val="2"/>
          <w:sz w:val="32"/>
          <w:szCs w:val="32"/>
          <w:lang w:val="en-US" w:eastAsia="zh-CN" w:bidi="ar-SA"/>
        </w:rPr>
        <w:t>基本公卫</w:t>
      </w:r>
      <w:r>
        <w:rPr>
          <w:rFonts w:hint="default" w:ascii="Times New Roman" w:hAnsi="Times New Roman" w:eastAsia="仿宋_GB2312" w:cs="Times New Roman"/>
          <w:kern w:val="2"/>
          <w:sz w:val="32"/>
          <w:szCs w:val="32"/>
          <w:lang w:val="en-US" w:eastAsia="zh-CN" w:bidi="ar-SA"/>
        </w:rPr>
        <w:t>项目年初预算799.1万元，全年预算959.1万元，实际支出958.7万元，预算执行率为99.96%，项目绩效指标总体完成率为</w:t>
      </w:r>
      <w:r>
        <w:rPr>
          <w:rFonts w:hint="eastAsia" w:ascii="Times New Roman" w:hAnsi="Times New Roman" w:eastAsia="仿宋_GB2312" w:cs="Times New Roman"/>
          <w:kern w:val="2"/>
          <w:sz w:val="32"/>
          <w:szCs w:val="32"/>
          <w:lang w:val="en-US" w:eastAsia="zh-CN" w:bidi="ar-SA"/>
        </w:rPr>
        <w:t>100</w:t>
      </w:r>
      <w:r>
        <w:rPr>
          <w:rFonts w:hint="default"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bidi="ar-SA"/>
        </w:rPr>
        <w:t>总体</w:t>
      </w:r>
      <w:r>
        <w:rPr>
          <w:rFonts w:hint="default" w:ascii="Times New Roman" w:hAnsi="Times New Roman" w:eastAsia="仿宋_GB2312" w:cs="Times New Roman"/>
          <w:kern w:val="2"/>
          <w:sz w:val="32"/>
          <w:szCs w:val="32"/>
          <w:lang w:val="en-US" w:eastAsia="zh-CN" w:bidi="ar-SA"/>
        </w:rPr>
        <w:t>偏差率为</w:t>
      </w:r>
      <w:r>
        <w:rPr>
          <w:rFonts w:hint="eastAsia" w:ascii="Times New Roman" w:hAnsi="Times New Roman" w:eastAsia="仿宋_GB2312" w:cs="Times New Roman"/>
          <w:kern w:val="2"/>
          <w:sz w:val="32"/>
          <w:szCs w:val="32"/>
          <w:lang w:val="en-US" w:eastAsia="zh-CN" w:bidi="ar-SA"/>
        </w:rPr>
        <w:t>0.04</w:t>
      </w:r>
      <w:r>
        <w:rPr>
          <w:rFonts w:hint="default" w:ascii="Times New Roman" w:hAnsi="Times New Roman"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bidi="ar-SA"/>
        </w:rPr>
        <w:t>偏差</w:t>
      </w:r>
      <w:r>
        <w:rPr>
          <w:rFonts w:hint="default" w:ascii="Times New Roman" w:hAnsi="Times New Roman" w:eastAsia="仿宋_GB2312" w:cs="Times New Roman"/>
          <w:kern w:val="2"/>
          <w:sz w:val="32"/>
          <w:szCs w:val="32"/>
          <w:lang w:val="en-US" w:eastAsia="zh-CN" w:bidi="ar-SA"/>
        </w:rPr>
        <w:t>原因</w:t>
      </w:r>
      <w:r>
        <w:rPr>
          <w:rFonts w:hint="eastAsia" w:ascii="Times New Roman" w:hAnsi="Times New Roman" w:eastAsia="仿宋_GB2312" w:cs="Times New Roman"/>
          <w:kern w:val="2"/>
          <w:sz w:val="32"/>
          <w:szCs w:val="32"/>
          <w:lang w:val="en-US" w:eastAsia="zh-CN" w:bidi="ar-SA"/>
        </w:rPr>
        <w:t>：结余资金未使用完</w:t>
      </w:r>
      <w:r>
        <w:rPr>
          <w:rFonts w:hint="default"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bidi="ar-SA"/>
        </w:rPr>
        <w:t>改进</w:t>
      </w:r>
      <w:r>
        <w:rPr>
          <w:rFonts w:hint="default" w:ascii="Times New Roman" w:hAnsi="Times New Roman" w:eastAsia="仿宋_GB2312" w:cs="Times New Roman"/>
          <w:kern w:val="2"/>
          <w:sz w:val="32"/>
          <w:szCs w:val="32"/>
          <w:lang w:val="en-US" w:eastAsia="zh-CN" w:bidi="ar-SA"/>
        </w:rPr>
        <w:t>措施</w:t>
      </w:r>
      <w:r>
        <w:rPr>
          <w:rFonts w:hint="eastAsia" w:ascii="Times New Roman" w:hAnsi="Times New Roman" w:eastAsia="仿宋_GB2312" w:cs="Times New Roman"/>
          <w:kern w:val="2"/>
          <w:sz w:val="32"/>
          <w:szCs w:val="32"/>
          <w:lang w:val="en-US" w:eastAsia="zh-CN" w:bidi="ar-SA"/>
        </w:rPr>
        <w:t>合理制定预算计划并严格按照预算执行</w:t>
      </w:r>
      <w:r>
        <w:rPr>
          <w:rFonts w:hint="default" w:ascii="Times New Roman" w:hAnsi="Times New Roman" w:eastAsia="仿宋_GB2312" w:cs="Times New Roman"/>
          <w:kern w:val="2"/>
          <w:sz w:val="32"/>
          <w:szCs w:val="32"/>
          <w:lang w:val="en-US" w:eastAsia="zh-CN" w:bidi="ar-SA"/>
        </w:rPr>
        <w:t>。</w:t>
      </w:r>
    </w:p>
    <w:p w14:paraId="25863CDA">
      <w:pPr>
        <w:spacing w:line="560" w:lineRule="exact"/>
        <w:ind w:firstLine="640" w:firstLineChars="200"/>
        <w:rPr>
          <w:rStyle w:val="20"/>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33C0E9E5">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73F88B4E">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30B97FD2">
      <w:pPr>
        <w:pStyle w:val="11"/>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6F35E417">
      <w:pPr>
        <w:keepNext/>
        <w:keepLines/>
        <w:numPr>
          <w:ilvl w:val="0"/>
          <w:numId w:val="7"/>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441BD25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60919F1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14:paraId="4EBBD48A">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13638BF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14:paraId="704FE27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14:paraId="503E2AF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7E2860A5">
      <w:pPr>
        <w:shd w:val="clear" w:color="auto" w:fill="auto"/>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14:paraId="5AE8394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31F5C659">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14:paraId="5F0A1E99">
      <w:pPr>
        <w:pStyle w:val="2"/>
        <w:spacing w:after="0" w:line="560" w:lineRule="exact"/>
        <w:ind w:left="0" w:leftChars="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本项目无其他需说明的问题。</w:t>
      </w:r>
    </w:p>
    <w:p w14:paraId="394C2757">
      <w:pPr>
        <w:pStyle w:val="2"/>
        <w:spacing w:after="0" w:line="560" w:lineRule="exact"/>
        <w:ind w:left="0" w:leftChars="0" w:firstLine="640"/>
        <w:rPr>
          <w:rFonts w:hint="eastAsia" w:ascii="Times New Roman" w:hAnsi="Times New Roman" w:eastAsia="仿宋_GB2312" w:cs="Times New Roman"/>
          <w:sz w:val="32"/>
          <w:szCs w:val="32"/>
          <w:lang w:eastAsia="zh-CN"/>
        </w:rPr>
      </w:pPr>
    </w:p>
    <w:p w14:paraId="1603BEDF">
      <w:pPr>
        <w:pStyle w:val="2"/>
        <w:spacing w:after="0" w:line="560" w:lineRule="exact"/>
        <w:ind w:left="0" w:leftChars="0" w:firstLine="640"/>
        <w:rPr>
          <w:rFonts w:hint="eastAsia" w:ascii="Times New Roman" w:hAnsi="Times New Roman" w:eastAsia="仿宋_GB2312" w:cs="Times New Roman"/>
          <w:sz w:val="32"/>
          <w:szCs w:val="32"/>
          <w:lang w:eastAsia="zh-CN"/>
        </w:rPr>
      </w:pPr>
    </w:p>
    <w:p w14:paraId="0F91F437">
      <w:pPr>
        <w:pStyle w:val="2"/>
        <w:spacing w:after="0" w:line="560" w:lineRule="exact"/>
        <w:ind w:left="0" w:leftChars="0" w:firstLine="640"/>
        <w:rPr>
          <w:rFonts w:hint="default" w:ascii="Times New Roman" w:hAnsi="Times New Roman" w:eastAsia="仿宋_GB2312" w:cs="Times New Roman"/>
          <w:sz w:val="32"/>
          <w:szCs w:val="32"/>
          <w:lang w:eastAsia="zh-CN"/>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43204D3-8CB0-4BD3-BC66-ADCC55D0946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67255642-45C9-4246-A71D-D6A2E947052F}"/>
  </w:font>
  <w:font w:name="华文中宋">
    <w:panose1 w:val="02010600040101010101"/>
    <w:charset w:val="86"/>
    <w:family w:val="auto"/>
    <w:pitch w:val="default"/>
    <w:sig w:usb0="00000287" w:usb1="080F0000" w:usb2="00000000" w:usb3="00000000" w:csb0="0004009F" w:csb1="DFD70000"/>
    <w:embedRegular r:id="rId3" w:fontKey="{82A14848-4ACD-4B02-8C54-BC75AAAC1F3E}"/>
  </w:font>
  <w:font w:name="方正小标宋_GBK">
    <w:panose1 w:val="02000000000000000000"/>
    <w:charset w:val="86"/>
    <w:family w:val="script"/>
    <w:pitch w:val="default"/>
    <w:sig w:usb0="A00002BF" w:usb1="38CF7CFA" w:usb2="00082016" w:usb3="00000000" w:csb0="00040001" w:csb1="00000000"/>
    <w:embedRegular r:id="rId4" w:fontKey="{51FF5CF2-4FB5-464D-A2D0-D3D476917998}"/>
  </w:font>
  <w:font w:name="方正小标宋简体">
    <w:panose1 w:val="02000000000000000000"/>
    <w:charset w:val="86"/>
    <w:family w:val="auto"/>
    <w:pitch w:val="default"/>
    <w:sig w:usb0="00000001" w:usb1="08000000" w:usb2="00000000" w:usb3="00000000" w:csb0="00040000" w:csb1="00000000"/>
    <w:embedRegular r:id="rId5" w:fontKey="{2202B80D-5C9C-4A67-A346-1CFE3C247A01}"/>
  </w:font>
  <w:font w:name="楷体_GB2312">
    <w:panose1 w:val="02010609030101010101"/>
    <w:charset w:val="86"/>
    <w:family w:val="auto"/>
    <w:pitch w:val="default"/>
    <w:sig w:usb0="00000001" w:usb1="080E0000" w:usb2="00000000" w:usb3="00000000" w:csb0="00040000" w:csb1="00000000"/>
    <w:embedRegular r:id="rId6" w:fontKey="{F1D6CEF9-217F-47B0-9841-863B31D570A1}"/>
  </w:font>
  <w:font w:name="方正仿宋_GBK">
    <w:altName w:val="微软雅黑"/>
    <w:panose1 w:val="03000509000000000000"/>
    <w:charset w:val="86"/>
    <w:family w:val="auto"/>
    <w:pitch w:val="default"/>
    <w:sig w:usb0="00000000" w:usb1="00000000" w:usb2="00000000" w:usb3="00000000" w:csb0="00040000" w:csb1="00000000"/>
    <w:embedRegular r:id="rId7" w:fontKey="{A36A85D8-A3D0-4BF5-9A56-B60AADB2D945}"/>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embedRegular r:id="rId8" w:fontKey="{7D1CD15B-06EC-4BB8-AED2-1F943AEB3395}"/>
  </w:font>
  <w:font w:name="WPSEMBED39">
    <w:panose1 w:val="02010609030101010101"/>
    <w:charset w:val="86"/>
    <w:family w:val="auto"/>
    <w:pitch w:val="default"/>
    <w:sig w:usb0="00000001" w:usb1="080E0000" w:usb2="00000000" w:usb3="00000000" w:csb0="00040000" w:csb1="00000000"/>
  </w:font>
  <w:font w:name="WPSEMBED40">
    <w:panose1 w:val="02010609030101010101"/>
    <w:charset w:val="86"/>
    <w:family w:val="auto"/>
    <w:pitch w:val="default"/>
    <w:sig w:usb0="00000001" w:usb1="080E0000" w:usb2="00000000" w:usb3="00000000" w:csb0="00040000" w:csb1="00000000"/>
  </w:font>
  <w:font w:name="WPSEMBED41">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64D3AB9C">
        <w:pPr>
          <w:pStyle w:val="7"/>
          <w:jc w:val="center"/>
        </w:pPr>
        <w:r>
          <w:fldChar w:fldCharType="begin"/>
        </w:r>
        <w:r>
          <w:instrText xml:space="preserve">PAGE   \* MERGEFORMAT</w:instrText>
        </w:r>
        <w:r>
          <w:fldChar w:fldCharType="separate"/>
        </w:r>
        <w:r>
          <w:rPr>
            <w:lang w:val="zh-CN"/>
          </w:rPr>
          <w:t>13</w:t>
        </w:r>
        <w:r>
          <w:fldChar w:fldCharType="end"/>
        </w:r>
      </w:p>
    </w:sdtContent>
  </w:sdt>
  <w:p w14:paraId="0EDCA6E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2"/>
      <w:numFmt w:val="chineseCounting"/>
      <w:suff w:val="nothing"/>
      <w:lvlText w:val="（%1）"/>
      <w:lvlJc w:val="left"/>
      <w:rPr>
        <w:rFonts w:hint="eastAsia"/>
      </w:rPr>
    </w:lvl>
  </w:abstractNum>
  <w:abstractNum w:abstractNumId="1">
    <w:nsid w:val="BF205925"/>
    <w:multiLevelType w:val="singleLevel"/>
    <w:tmpl w:val="BF205925"/>
    <w:lvl w:ilvl="0" w:tentative="0">
      <w:start w:val="3"/>
      <w:numFmt w:val="chineseCounting"/>
      <w:suff w:val="nothing"/>
      <w:lvlText w:val="%1、"/>
      <w:lvlJc w:val="left"/>
      <w:rPr>
        <w:rFonts w:hint="eastAsia"/>
      </w:rPr>
    </w:lvl>
  </w:abstractNum>
  <w:abstractNum w:abstractNumId="2">
    <w:nsid w:val="CF092B84"/>
    <w:multiLevelType w:val="singleLevel"/>
    <w:tmpl w:val="CF092B84"/>
    <w:lvl w:ilvl="0" w:tentative="0">
      <w:start w:val="1"/>
      <w:numFmt w:val="decimal"/>
      <w:suff w:val="nothing"/>
      <w:lvlText w:val="（%1）"/>
      <w:lvlJc w:val="left"/>
    </w:lvl>
  </w:abstractNum>
  <w:abstractNum w:abstractNumId="3">
    <w:nsid w:val="0053208E"/>
    <w:multiLevelType w:val="singleLevel"/>
    <w:tmpl w:val="0053208E"/>
    <w:lvl w:ilvl="0" w:tentative="0">
      <w:start w:val="2"/>
      <w:numFmt w:val="decimal"/>
      <w:lvlText w:val="%1."/>
      <w:lvlJc w:val="left"/>
      <w:pPr>
        <w:tabs>
          <w:tab w:val="left" w:pos="312"/>
        </w:tabs>
      </w:pPr>
    </w:lvl>
  </w:abstractNum>
  <w:abstractNum w:abstractNumId="4">
    <w:nsid w:val="03D62ECE"/>
    <w:multiLevelType w:val="singleLevel"/>
    <w:tmpl w:val="03D62ECE"/>
    <w:lvl w:ilvl="0" w:tentative="0">
      <w:start w:val="1"/>
      <w:numFmt w:val="decimal"/>
      <w:lvlText w:val="%1."/>
      <w:lvlJc w:val="left"/>
      <w:pPr>
        <w:tabs>
          <w:tab w:val="left" w:pos="312"/>
        </w:tabs>
      </w:pPr>
    </w:lvl>
  </w:abstractNum>
  <w:abstractNum w:abstractNumId="5">
    <w:nsid w:val="25B654F3"/>
    <w:multiLevelType w:val="singleLevel"/>
    <w:tmpl w:val="25B654F3"/>
    <w:lvl w:ilvl="0" w:tentative="0">
      <w:start w:val="2"/>
      <w:numFmt w:val="chineseCounting"/>
      <w:suff w:val="nothing"/>
      <w:lvlText w:val="（%1）"/>
      <w:lvlJc w:val="left"/>
      <w:rPr>
        <w:rFonts w:hint="eastAsia"/>
      </w:rPr>
    </w:lvl>
  </w:abstractNum>
  <w:abstractNum w:abstractNumId="6">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6"/>
  </w:num>
  <w:num w:numId="4">
    <w:abstractNumId w:val="1"/>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00000000"/>
    <w:rsid w:val="683E2F48"/>
    <w:rsid w:val="712A1C58"/>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rPr>
      <w:rFonts w:ascii="Calibri" w:hAnsi="Calibri"/>
    </w:rPr>
  </w:style>
  <w:style w:type="paragraph" w:styleId="5">
    <w:name w:val="Body Text"/>
    <w:basedOn w:val="1"/>
    <w:qFormat/>
    <w:uiPriority w:val="0"/>
    <w:pPr>
      <w:spacing w:after="120"/>
    </w:pPr>
  </w:style>
  <w:style w:type="paragraph" w:styleId="6">
    <w:name w:val="Balloon Text"/>
    <w:basedOn w:val="1"/>
    <w:link w:val="22"/>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9">
    <w:name w:val="HTML Preformatted"/>
    <w:basedOn w:val="1"/>
    <w:qFormat/>
    <w:uiPriority w:val="0"/>
    <w:pPr>
      <w:jc w:val="left"/>
    </w:pPr>
    <w:rPr>
      <w:rFonts w:ascii="宋体" w:hAnsi="宋体" w:cs="宋体"/>
      <w:kern w:val="0"/>
      <w:sz w:val="24"/>
      <w:szCs w:val="24"/>
    </w:rPr>
  </w:style>
  <w:style w:type="paragraph" w:styleId="10">
    <w:name w:val="Normal (Web)"/>
    <w:basedOn w:val="1"/>
    <w:qFormat/>
    <w:uiPriority w:val="0"/>
    <w:pPr>
      <w:spacing w:before="0" w:beforeAutospacing="1" w:after="0" w:afterAutospacing="1"/>
      <w:ind w:left="0" w:right="0"/>
      <w:jc w:val="left"/>
    </w:pPr>
    <w:rPr>
      <w:kern w:val="0"/>
      <w:sz w:val="24"/>
      <w:lang w:val="en-US" w:eastAsia="zh-CN"/>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Body Text First Indent"/>
    <w:basedOn w:val="5"/>
    <w:qFormat/>
    <w:uiPriority w:val="0"/>
    <w:pPr>
      <w:spacing w:after="0"/>
      <w:ind w:firstLine="200" w:firstLineChars="200"/>
    </w:pPr>
  </w:style>
  <w:style w:type="table" w:styleId="14">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Strong"/>
    <w:basedOn w:val="15"/>
    <w:qFormat/>
    <w:uiPriority w:val="0"/>
    <w:rPr>
      <w:b/>
      <w:bCs/>
    </w:rPr>
  </w:style>
  <w:style w:type="paragraph" w:customStyle="1" w:styleId="17">
    <w:name w:val="Comment Text"/>
    <w:basedOn w:val="1"/>
    <w:link w:val="24"/>
    <w:qFormat/>
    <w:uiPriority w:val="0"/>
    <w:pPr>
      <w:jc w:val="left"/>
    </w:pPr>
  </w:style>
  <w:style w:type="paragraph" w:customStyle="1" w:styleId="18">
    <w:name w:val="Comment Subject"/>
    <w:basedOn w:val="17"/>
    <w:next w:val="17"/>
    <w:link w:val="25"/>
    <w:qFormat/>
    <w:uiPriority w:val="0"/>
    <w:rPr>
      <w:b/>
      <w:bCs/>
    </w:rPr>
  </w:style>
  <w:style w:type="character" w:customStyle="1" w:styleId="19">
    <w:name w:val="Comment Reference"/>
    <w:basedOn w:val="15"/>
    <w:qFormat/>
    <w:uiPriority w:val="0"/>
    <w:rPr>
      <w:sz w:val="21"/>
      <w:szCs w:val="21"/>
    </w:rPr>
  </w:style>
  <w:style w:type="character" w:customStyle="1" w:styleId="20">
    <w:name w:val="fontstyle01"/>
    <w:qFormat/>
    <w:uiPriority w:val="0"/>
    <w:rPr>
      <w:rFonts w:ascii="仿宋_GB2312" w:hAnsi="仿宋_GB2312" w:eastAsia="仿宋_GB2312" w:cs="仿宋_GB2312"/>
      <w:color w:val="000000"/>
      <w:sz w:val="32"/>
      <w:szCs w:val="32"/>
    </w:rPr>
  </w:style>
  <w:style w:type="paragraph" w:customStyle="1" w:styleId="21">
    <w:name w:val="闻政-正文段落文字"/>
    <w:basedOn w:val="1"/>
    <w:qFormat/>
    <w:uiPriority w:val="3"/>
    <w:pPr>
      <w:spacing w:line="500" w:lineRule="exact"/>
      <w:ind w:firstLine="200"/>
    </w:pPr>
    <w:rPr>
      <w:kern w:val="0"/>
      <w:szCs w:val="28"/>
    </w:rPr>
  </w:style>
  <w:style w:type="character" w:customStyle="1" w:styleId="22">
    <w:name w:val="批注框文本 字符"/>
    <w:basedOn w:val="15"/>
    <w:link w:val="6"/>
    <w:qFormat/>
    <w:uiPriority w:val="0"/>
    <w:rPr>
      <w:rFonts w:ascii="Times New Roman" w:hAnsi="Times New Roman" w:eastAsia="宋体" w:cs="Times New Roman"/>
      <w:kern w:val="2"/>
      <w:sz w:val="18"/>
      <w:szCs w:val="18"/>
    </w:rPr>
  </w:style>
  <w:style w:type="character" w:customStyle="1" w:styleId="23">
    <w:name w:val="页眉 字符"/>
    <w:basedOn w:val="15"/>
    <w:link w:val="8"/>
    <w:qFormat/>
    <w:uiPriority w:val="0"/>
    <w:rPr>
      <w:rFonts w:ascii="Times New Roman" w:hAnsi="Times New Roman" w:eastAsia="宋体" w:cs="Times New Roman"/>
      <w:kern w:val="2"/>
      <w:sz w:val="18"/>
      <w:szCs w:val="18"/>
    </w:rPr>
  </w:style>
  <w:style w:type="character" w:customStyle="1" w:styleId="24">
    <w:name w:val="批注文字 字符"/>
    <w:basedOn w:val="15"/>
    <w:link w:val="17"/>
    <w:qFormat/>
    <w:uiPriority w:val="0"/>
    <w:rPr>
      <w:rFonts w:ascii="Times New Roman" w:hAnsi="Times New Roman" w:eastAsia="宋体" w:cs="Times New Roman"/>
      <w:kern w:val="2"/>
      <w:sz w:val="21"/>
      <w:szCs w:val="24"/>
    </w:rPr>
  </w:style>
  <w:style w:type="character" w:customStyle="1" w:styleId="25">
    <w:name w:val="批注主题 字符"/>
    <w:basedOn w:val="24"/>
    <w:link w:val="18"/>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eyJoZGlkIjoiOGY4ZjllZTc5NjFlZmUyNTcxNjBmMzdkOGZkNDIyZDciLCJ1c2VySWQiOiIxMTQzMDA1NzQ2In0=</vt:lpwstr>
  </property>
</Properties>
</file>

<file path=customXml/itemProps1.xml><?xml version="1.0" encoding="utf-8"?>
<ds:datastoreItem xmlns:ds="http://schemas.openxmlformats.org/officeDocument/2006/customXml" ds:itemID="{cde56bb1-036c-4986-947f-1a785fd6a507}">
  <ds:schemaRefs/>
</ds:datastoreItem>
</file>

<file path=docProps/app.xml><?xml version="1.0" encoding="utf-8"?>
<Properties xmlns="http://schemas.openxmlformats.org/officeDocument/2006/extended-properties" xmlns:vt="http://schemas.openxmlformats.org/officeDocument/2006/docPropsVTypes">
  <Template>Normal</Template>
  <Pages>25</Pages>
  <Words>7304</Words>
  <Characters>7772</Characters>
  <Lines>58</Lines>
  <Paragraphs>16</Paragraphs>
  <TotalTime>19</TotalTime>
  <ScaleCrop>false</ScaleCrop>
  <LinksUpToDate>false</LinksUpToDate>
  <CharactersWithSpaces>7797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来财&amp;十个勤天</cp:lastModifiedBy>
  <dcterms:modified xsi:type="dcterms:W3CDTF">2025-11-13T07:58:17Z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F1A32EB7C53F433780EB4BD1AD3DECDF_13</vt:lpwstr>
  </property>
  <property fmtid="{D5CDD505-2E9C-101B-9397-08002B2CF9AE}" pid="4" name="KSOTemplateDocerSaveRecord">
    <vt:lpwstr>eyJoZGlkIjoiZjZjY2YzNDY3YWM4YThjNjdkZTk2MDAwYjE2OGQzNDQiLCJ1c2VySWQiOiIzNzI2MDMzNTYifQ==</vt:lpwstr>
  </property>
</Properties>
</file>